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3E753" w14:textId="77777777" w:rsidR="000A4A1D" w:rsidRPr="00EA24A3" w:rsidRDefault="000A4A1D" w:rsidP="000A4A1D">
      <w:pPr>
        <w:spacing w:after="0" w:line="408" w:lineRule="auto"/>
        <w:ind w:left="120"/>
        <w:jc w:val="center"/>
        <w:rPr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32E275C" w14:textId="77777777" w:rsidR="000A4A1D" w:rsidRPr="00EA24A3" w:rsidRDefault="000A4A1D" w:rsidP="000A4A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СВЕРДЛОВСКОЙ ОБЛАСТИ</w:t>
      </w:r>
    </w:p>
    <w:p w14:paraId="1CA89D7C" w14:textId="77777777" w:rsidR="000A4A1D" w:rsidRPr="00EA24A3" w:rsidRDefault="000A4A1D" w:rsidP="000A4A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СЛОБОДО-ТУРИНСКИЙ МУНИЦИПАЛЬНЫЙ ОТДЕЛ УПРАВЛЕНИЯ ОБРАЗОВАНИ</w:t>
      </w:r>
      <w:r>
        <w:rPr>
          <w:rFonts w:ascii="Times New Roman" w:hAnsi="Times New Roman"/>
          <w:b/>
          <w:color w:val="000000"/>
          <w:sz w:val="28"/>
          <w:lang w:val="ru-RU"/>
        </w:rPr>
        <w:t>ЕМ</w:t>
      </w:r>
    </w:p>
    <w:p w14:paraId="0BAE6635" w14:textId="7224374C" w:rsidR="000A4A1D" w:rsidRDefault="000A4A1D" w:rsidP="000A4A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МКОУ "</w:t>
      </w:r>
      <w:r w:rsidR="00A31DE4">
        <w:rPr>
          <w:rFonts w:ascii="Times New Roman" w:hAnsi="Times New Roman"/>
          <w:b/>
          <w:color w:val="000000"/>
          <w:sz w:val="28"/>
          <w:lang w:val="ru-RU"/>
        </w:rPr>
        <w:t>Тимофеевская</w:t>
      </w:r>
      <w:r w:rsidRPr="00EA24A3">
        <w:rPr>
          <w:rFonts w:ascii="Times New Roman" w:hAnsi="Times New Roman"/>
          <w:b/>
          <w:color w:val="000000"/>
          <w:sz w:val="28"/>
          <w:lang w:val="ru-RU"/>
        </w:rPr>
        <w:t xml:space="preserve"> НОШ "</w:t>
      </w:r>
    </w:p>
    <w:p w14:paraId="3C93C6A9" w14:textId="3EC73E2A" w:rsidR="00AF78D7" w:rsidRPr="000A4A1D" w:rsidRDefault="00AF78D7">
      <w:pPr>
        <w:spacing w:after="0"/>
        <w:ind w:left="120"/>
        <w:rPr>
          <w:lang w:val="ru-RU"/>
        </w:rPr>
      </w:pPr>
    </w:p>
    <w:p w14:paraId="00F14B8C" w14:textId="77777777" w:rsidR="00A31DE4" w:rsidRDefault="00A31DE4" w:rsidP="00A31DE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A31DE4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Согласовано:                                                                     Утверждено:</w:t>
      </w:r>
    </w:p>
    <w:p w14:paraId="43EBE10C" w14:textId="77777777" w:rsidR="00A31DE4" w:rsidRPr="00A31DE4" w:rsidRDefault="00A31DE4" w:rsidP="00A31DE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A31DE4">
        <w:rPr>
          <w:rFonts w:ascii="Times New Roman" w:eastAsia="Times New Roman" w:hAnsi="Times New Roman" w:cs="Times New Roman"/>
          <w:lang w:val="ru-RU"/>
        </w:rPr>
        <w:t>Протокол                                                                                                    приказом директора</w:t>
      </w:r>
    </w:p>
    <w:p w14:paraId="4B256320" w14:textId="77777777" w:rsidR="00A31DE4" w:rsidRPr="00A31DE4" w:rsidRDefault="00A31DE4" w:rsidP="00A31DE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A31DE4">
        <w:rPr>
          <w:rFonts w:ascii="Times New Roman" w:eastAsia="Times New Roman" w:hAnsi="Times New Roman" w:cs="Times New Roman"/>
          <w:lang w:val="ru-RU"/>
        </w:rPr>
        <w:t>педагогического совета                                                                            МКОУ « Тимофеевская НОШ»</w:t>
      </w:r>
    </w:p>
    <w:p w14:paraId="745898CA" w14:textId="77777777" w:rsidR="00A31DE4" w:rsidRPr="00A31DE4" w:rsidRDefault="00A31DE4" w:rsidP="00A31DE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A31DE4">
        <w:rPr>
          <w:rFonts w:ascii="Times New Roman" w:eastAsia="Times New Roman" w:hAnsi="Times New Roman" w:cs="Times New Roman"/>
          <w:lang w:val="ru-RU"/>
        </w:rPr>
        <w:t>№ 1  от  29 августа    2025 г.                                                                    от  29.08.2025 г. № 50-д</w:t>
      </w:r>
    </w:p>
    <w:p w14:paraId="0C391F35" w14:textId="77777777" w:rsidR="00AF78D7" w:rsidRPr="000A4A1D" w:rsidRDefault="00AF78D7">
      <w:pPr>
        <w:spacing w:after="0"/>
        <w:ind w:left="120"/>
        <w:rPr>
          <w:lang w:val="ru-RU"/>
        </w:rPr>
      </w:pPr>
    </w:p>
    <w:p w14:paraId="066EF79E" w14:textId="77777777" w:rsidR="00AF78D7" w:rsidRPr="000A4A1D" w:rsidRDefault="00AF78D7">
      <w:pPr>
        <w:spacing w:after="0"/>
        <w:ind w:left="120"/>
        <w:rPr>
          <w:lang w:val="ru-RU"/>
        </w:rPr>
      </w:pPr>
    </w:p>
    <w:p w14:paraId="6A1E2730" w14:textId="77777777" w:rsidR="00AF78D7" w:rsidRPr="000A4A1D" w:rsidRDefault="00AF78D7">
      <w:pPr>
        <w:spacing w:after="0"/>
        <w:ind w:left="120"/>
        <w:rPr>
          <w:lang w:val="ru-RU"/>
        </w:rPr>
      </w:pPr>
    </w:p>
    <w:p w14:paraId="21D23E85" w14:textId="77777777" w:rsidR="00AF78D7" w:rsidRPr="000A4A1D" w:rsidRDefault="00AF78D7">
      <w:pPr>
        <w:spacing w:after="0"/>
        <w:ind w:left="120"/>
        <w:rPr>
          <w:lang w:val="ru-RU"/>
        </w:rPr>
      </w:pPr>
    </w:p>
    <w:p w14:paraId="19B5453E" w14:textId="77777777" w:rsidR="00AF78D7" w:rsidRPr="000A4A1D" w:rsidRDefault="00AF78D7">
      <w:pPr>
        <w:spacing w:after="0"/>
        <w:ind w:left="120"/>
        <w:rPr>
          <w:lang w:val="ru-RU"/>
        </w:rPr>
      </w:pPr>
    </w:p>
    <w:p w14:paraId="5A2E1597" w14:textId="77777777" w:rsidR="00AF78D7" w:rsidRPr="000A4A1D" w:rsidRDefault="00AF78D7">
      <w:pPr>
        <w:spacing w:after="0"/>
        <w:ind w:left="120"/>
        <w:rPr>
          <w:lang w:val="ru-RU"/>
        </w:rPr>
      </w:pPr>
    </w:p>
    <w:p w14:paraId="34FF394B" w14:textId="77777777" w:rsidR="00AF78D7" w:rsidRPr="000A4A1D" w:rsidRDefault="00AF78D7">
      <w:pPr>
        <w:spacing w:after="0"/>
        <w:ind w:left="120"/>
        <w:rPr>
          <w:lang w:val="ru-RU"/>
        </w:rPr>
      </w:pPr>
    </w:p>
    <w:p w14:paraId="3E45BA41" w14:textId="77777777" w:rsidR="00AF78D7" w:rsidRPr="000A4A1D" w:rsidRDefault="000A4A1D">
      <w:pPr>
        <w:spacing w:after="0" w:line="408" w:lineRule="auto"/>
        <w:ind w:left="120"/>
        <w:jc w:val="center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4071872" w14:textId="77777777" w:rsidR="00AF78D7" w:rsidRPr="000A4A1D" w:rsidRDefault="000A4A1D">
      <w:pPr>
        <w:spacing w:after="0" w:line="408" w:lineRule="auto"/>
        <w:ind w:left="120"/>
        <w:jc w:val="center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4A1D">
        <w:rPr>
          <w:rFonts w:ascii="Times New Roman" w:hAnsi="Times New Roman"/>
          <w:color w:val="000000"/>
          <w:sz w:val="28"/>
          <w:lang w:val="ru-RU"/>
        </w:rPr>
        <w:t xml:space="preserve"> 3242454)</w:t>
      </w:r>
    </w:p>
    <w:p w14:paraId="6F41962B" w14:textId="77777777" w:rsidR="00AF78D7" w:rsidRPr="000A4A1D" w:rsidRDefault="00AF78D7">
      <w:pPr>
        <w:spacing w:after="0"/>
        <w:ind w:left="120"/>
        <w:jc w:val="center"/>
        <w:rPr>
          <w:lang w:val="ru-RU"/>
        </w:rPr>
      </w:pPr>
    </w:p>
    <w:p w14:paraId="422AD7C6" w14:textId="77777777" w:rsidR="00AF78D7" w:rsidRPr="000A4A1D" w:rsidRDefault="000A4A1D">
      <w:pPr>
        <w:spacing w:after="0" w:line="408" w:lineRule="auto"/>
        <w:ind w:left="120"/>
        <w:jc w:val="center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00A48CFE" w14:textId="77777777" w:rsidR="00AF78D7" w:rsidRPr="000A4A1D" w:rsidRDefault="000A4A1D">
      <w:pPr>
        <w:spacing w:after="0" w:line="408" w:lineRule="auto"/>
        <w:ind w:left="120"/>
        <w:jc w:val="center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43C19961" w14:textId="77777777" w:rsidR="00AF78D7" w:rsidRPr="000A4A1D" w:rsidRDefault="00AF78D7">
      <w:pPr>
        <w:spacing w:after="0"/>
        <w:ind w:left="120"/>
        <w:jc w:val="center"/>
        <w:rPr>
          <w:lang w:val="ru-RU"/>
        </w:rPr>
      </w:pPr>
    </w:p>
    <w:p w14:paraId="7526056A" w14:textId="77777777" w:rsidR="00AF78D7" w:rsidRPr="000A4A1D" w:rsidRDefault="00AF78D7">
      <w:pPr>
        <w:spacing w:after="0"/>
        <w:ind w:left="120"/>
        <w:jc w:val="center"/>
        <w:rPr>
          <w:lang w:val="ru-RU"/>
        </w:rPr>
      </w:pPr>
    </w:p>
    <w:p w14:paraId="4EAA9D62" w14:textId="77777777" w:rsidR="00AF78D7" w:rsidRPr="000A4A1D" w:rsidRDefault="00AF78D7">
      <w:pPr>
        <w:spacing w:after="0"/>
        <w:ind w:left="120"/>
        <w:jc w:val="center"/>
        <w:rPr>
          <w:lang w:val="ru-RU"/>
        </w:rPr>
      </w:pPr>
    </w:p>
    <w:p w14:paraId="02648568" w14:textId="77777777" w:rsidR="00AF78D7" w:rsidRPr="000A4A1D" w:rsidRDefault="00AF78D7">
      <w:pPr>
        <w:spacing w:after="0"/>
        <w:ind w:left="120"/>
        <w:jc w:val="center"/>
        <w:rPr>
          <w:lang w:val="ru-RU"/>
        </w:rPr>
      </w:pPr>
    </w:p>
    <w:p w14:paraId="655EA139" w14:textId="77777777" w:rsidR="00AF78D7" w:rsidRPr="000A4A1D" w:rsidRDefault="00AF78D7">
      <w:pPr>
        <w:spacing w:after="0"/>
        <w:ind w:left="120"/>
        <w:jc w:val="center"/>
        <w:rPr>
          <w:lang w:val="ru-RU"/>
        </w:rPr>
      </w:pPr>
    </w:p>
    <w:p w14:paraId="7A5BFB9F" w14:textId="77777777" w:rsidR="00AF78D7" w:rsidRPr="000A4A1D" w:rsidRDefault="00AF78D7">
      <w:pPr>
        <w:spacing w:after="0"/>
        <w:ind w:left="120"/>
        <w:jc w:val="center"/>
        <w:rPr>
          <w:lang w:val="ru-RU"/>
        </w:rPr>
      </w:pPr>
    </w:p>
    <w:p w14:paraId="35D0F388" w14:textId="77777777" w:rsidR="00AF78D7" w:rsidRPr="000A4A1D" w:rsidRDefault="00AF78D7">
      <w:pPr>
        <w:spacing w:after="0"/>
        <w:ind w:left="120"/>
        <w:jc w:val="center"/>
        <w:rPr>
          <w:lang w:val="ru-RU"/>
        </w:rPr>
      </w:pPr>
    </w:p>
    <w:p w14:paraId="2C1B6A1F" w14:textId="77777777" w:rsidR="00AF78D7" w:rsidRPr="000A4A1D" w:rsidRDefault="00AF78D7">
      <w:pPr>
        <w:spacing w:after="0"/>
        <w:ind w:left="120"/>
        <w:jc w:val="center"/>
        <w:rPr>
          <w:lang w:val="ru-RU"/>
        </w:rPr>
      </w:pPr>
    </w:p>
    <w:p w14:paraId="32C2E634" w14:textId="77777777" w:rsidR="00AF78D7" w:rsidRPr="000A4A1D" w:rsidRDefault="00AF78D7">
      <w:pPr>
        <w:spacing w:after="0"/>
        <w:ind w:left="120"/>
        <w:jc w:val="center"/>
        <w:rPr>
          <w:lang w:val="ru-RU"/>
        </w:rPr>
      </w:pPr>
    </w:p>
    <w:p w14:paraId="7A06228B" w14:textId="5DBBFEBB" w:rsidR="00AF78D7" w:rsidRPr="000A4A1D" w:rsidRDefault="000A4A1D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с.</w:t>
      </w:r>
      <w:r w:rsidR="00A31DE4">
        <w:rPr>
          <w:lang w:val="ru-RU"/>
        </w:rPr>
        <w:t xml:space="preserve"> Тимофеево</w:t>
      </w:r>
      <w:r>
        <w:rPr>
          <w:lang w:val="ru-RU"/>
        </w:rPr>
        <w:t>, 2025</w:t>
      </w:r>
    </w:p>
    <w:p w14:paraId="58681D8A" w14:textId="77777777" w:rsidR="00AF78D7" w:rsidRPr="000A4A1D" w:rsidRDefault="00AF78D7">
      <w:pPr>
        <w:spacing w:after="0"/>
        <w:ind w:left="120"/>
        <w:jc w:val="center"/>
        <w:rPr>
          <w:lang w:val="ru-RU"/>
        </w:rPr>
      </w:pPr>
    </w:p>
    <w:p w14:paraId="2D421877" w14:textId="77777777" w:rsidR="00AF78D7" w:rsidRPr="000A4A1D" w:rsidRDefault="00AF78D7">
      <w:pPr>
        <w:spacing w:after="0"/>
        <w:ind w:left="120"/>
        <w:jc w:val="center"/>
        <w:rPr>
          <w:lang w:val="ru-RU"/>
        </w:rPr>
      </w:pPr>
    </w:p>
    <w:p w14:paraId="5BB16532" w14:textId="77777777" w:rsidR="00AF78D7" w:rsidRPr="000A4A1D" w:rsidRDefault="00AF78D7">
      <w:pPr>
        <w:spacing w:after="0"/>
        <w:ind w:left="120"/>
        <w:rPr>
          <w:lang w:val="ru-RU"/>
        </w:rPr>
      </w:pPr>
    </w:p>
    <w:p w14:paraId="3F841272" w14:textId="77777777" w:rsidR="00AF78D7" w:rsidRPr="000A4A1D" w:rsidRDefault="00AF78D7">
      <w:pPr>
        <w:rPr>
          <w:lang w:val="ru-RU"/>
        </w:rPr>
        <w:sectPr w:rsidR="00AF78D7" w:rsidRPr="000A4A1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4429412"/>
    </w:p>
    <w:bookmarkEnd w:id="0"/>
    <w:p w14:paraId="48C46CBD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28C79E2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522CAA2B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6891003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2337F525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34C44CCE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69C355CC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05BF609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9E8F61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934BE06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76AA97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1F450C2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44CB1F75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0A4A1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A4A1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F82A472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11EB743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10D5604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64DB73E2" w14:textId="77777777" w:rsidR="00AF78D7" w:rsidRPr="000A4A1D" w:rsidRDefault="000A4A1D">
      <w:pPr>
        <w:spacing w:after="0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1F99B1D" w14:textId="77777777" w:rsidR="00AF78D7" w:rsidRPr="000A4A1D" w:rsidRDefault="000A4A1D">
      <w:pPr>
        <w:spacing w:after="0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FC08498" w14:textId="77777777" w:rsidR="00AF78D7" w:rsidRPr="000A4A1D" w:rsidRDefault="000A4A1D">
      <w:pPr>
        <w:spacing w:after="0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7ABABFC" w14:textId="77777777" w:rsidR="00AF78D7" w:rsidRPr="000A4A1D" w:rsidRDefault="000A4A1D">
      <w:pPr>
        <w:spacing w:after="0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FF1CAA0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9F71B1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37D624D5" w14:textId="77777777" w:rsidR="00AF78D7" w:rsidRPr="000A4A1D" w:rsidRDefault="000A4A1D">
      <w:pPr>
        <w:spacing w:after="0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D4FC810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68BAC8A1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0A4A1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A4A1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60AFB8E1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50547B42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540985EA" w14:textId="77777777" w:rsidR="00AF78D7" w:rsidRPr="000A4A1D" w:rsidRDefault="00AF78D7">
      <w:pPr>
        <w:rPr>
          <w:lang w:val="ru-RU"/>
        </w:rPr>
        <w:sectPr w:rsidR="00AF78D7" w:rsidRPr="000A4A1D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24429411"/>
    </w:p>
    <w:bookmarkEnd w:id="1"/>
    <w:p w14:paraId="0C635447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9A4DB58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247F979C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DE810F1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5ADEBC26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0A4A1D">
          <w:rPr>
            <w:rFonts w:ascii="Times New Roman" w:hAnsi="Times New Roman"/>
            <w:b/>
            <w:color w:val="0000FF"/>
            <w:sz w:val="24"/>
            <w:u w:val="single"/>
            <w:lang w:val="ru-RU"/>
          </w:rPr>
          <w:t>#_</w:t>
        </w:r>
        <w:r>
          <w:rPr>
            <w:rFonts w:ascii="Times New Roman" w:hAnsi="Times New Roman"/>
            <w:b/>
            <w:color w:val="0000FF"/>
            <w:sz w:val="24"/>
            <w:u w:val="single"/>
          </w:rPr>
          <w:t>ftn</w:t>
        </w:r>
        <w:r w:rsidRPr="000A4A1D">
          <w:rPr>
            <w:rFonts w:ascii="Times New Roman" w:hAnsi="Times New Roman"/>
            <w:b/>
            <w:color w:val="0000FF"/>
            <w:sz w:val="24"/>
            <w:u w:val="single"/>
            <w:lang w:val="ru-RU"/>
          </w:rPr>
          <w:t>1</w:t>
        </w:r>
      </w:hyperlink>
    </w:p>
    <w:p w14:paraId="2DE4EC66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24DE2C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41024223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0EB021FE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1614C89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66129D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88F122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3B7E4A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14:paraId="30CB413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0090D7E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4FB8AB37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7A8D2A1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494496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14:paraId="17D11CA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4C444460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71FFE253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009A86FD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43393CB3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5DA7FF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2A6CCD80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2B14710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 . Шипящие , , , .</w:t>
      </w:r>
    </w:p>
    <w:p w14:paraId="4A40147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75E290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12586E1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584814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27609CF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4071B81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65AF614E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14:paraId="1434D437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9BE048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9C0212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7AC5CAC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110067A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5794DF76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54D866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0A29599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F5F80B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3DDB1FB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A5D755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E6B8916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4E76DBD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0DCD8EB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737A74F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3BE6913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175D77CC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7C982E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08AFE82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5F6A135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37484B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2813217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00F8922E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5B0C930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0C72373D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14BDD21D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13269CB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1611609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3B47F5E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E86F73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AC5D59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</w:t>
      </w: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твёрдости и мягкости согласных звуков, функции букв е, ё, ю, я (повторение изученного в 1 классе).</w:t>
      </w:r>
    </w:p>
    <w:p w14:paraId="629EC91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0095075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70467C5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5B1D5EF0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10D0054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1766C0A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5BF9439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04A30D4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7E40A48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14:paraId="10F472B6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0CE1754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05CF15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48A4956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6D04DD6B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EAF50D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56BE76B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63DD467C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AE5F47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22E13967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3563DDA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533B93E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FA5FA4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0D7E7AB0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48357B1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6BF1FCE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2D33F98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3DF7914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5D8CE1E0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00C2381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5EEFC3C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2C4F6BE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7DEA731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64F6B0B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4FCA455C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1DD3B563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5DE25E1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503FC0D7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38D5CBF3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7CFE0CEE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3942F6A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8FC552E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635CA59E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744A8B6B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AD36CB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BFEE1E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C2E308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6308159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483203D2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41C97CAF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9C126E7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31FE6A40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83ED62C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6DAAFCF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3B6BB23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243604DC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476528E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0EDF6D4E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0A4A1D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14:paraId="2C710A13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79C525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130FD2D6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1181F8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757F4CD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2FB3040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1AD93F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B1289B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113A8F5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E9A0D9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470845E7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236E85E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62141110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36DF6F5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34BF8FA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33F80B0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DCD1A2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50717D5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2CE1983E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59A5A1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D7FF156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605A522C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40F4B6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59CCC46C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1F9855C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322068E6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206507B6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5EE5A7E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2B666FFB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3E2B2B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7AEF221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2FAF597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30AC6EC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6223C39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1112F07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1E9ED33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4E19358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38283CE3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7AB4A20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7EBA123B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435A5A25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C4108E4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65FF0FA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508918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34C488D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72C1956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078DD50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2" w:name="_ftnref1"/>
      <w:r>
        <w:fldChar w:fldCharType="begin"/>
      </w:r>
      <w:r w:rsidRPr="000A4A1D">
        <w:rPr>
          <w:lang w:val="ru-RU"/>
        </w:rPr>
        <w:instrText xml:space="preserve"> </w:instrText>
      </w:r>
      <w:r>
        <w:instrText>HYPERLINK</w:instrText>
      </w:r>
      <w:r w:rsidRPr="000A4A1D">
        <w:rPr>
          <w:lang w:val="ru-RU"/>
        </w:rPr>
        <w:instrText xml:space="preserve"> "</w:instrText>
      </w:r>
      <w:r>
        <w:instrText>https</w:instrText>
      </w:r>
      <w:r w:rsidRPr="000A4A1D">
        <w:rPr>
          <w:lang w:val="ru-RU"/>
        </w:rPr>
        <w:instrText>://</w:instrText>
      </w:r>
      <w:r>
        <w:instrText>workprogram</w:instrText>
      </w:r>
      <w:r w:rsidRPr="000A4A1D">
        <w:rPr>
          <w:lang w:val="ru-RU"/>
        </w:rPr>
        <w:instrText>.</w:instrText>
      </w:r>
      <w:r>
        <w:instrText>edsoo</w:instrText>
      </w:r>
      <w:r w:rsidRPr="000A4A1D">
        <w:rPr>
          <w:lang w:val="ru-RU"/>
        </w:rPr>
        <w:instrText>.</w:instrText>
      </w:r>
      <w:r>
        <w:instrText>ru</w:instrText>
      </w:r>
      <w:r w:rsidRPr="000A4A1D">
        <w:rPr>
          <w:lang w:val="ru-RU"/>
        </w:rPr>
        <w:instrText>/</w:instrText>
      </w:r>
      <w:r>
        <w:instrText>templates</w:instrText>
      </w:r>
      <w:r w:rsidRPr="000A4A1D">
        <w:rPr>
          <w:lang w:val="ru-RU"/>
        </w:rPr>
        <w:instrText>/415#_</w:instrText>
      </w:r>
      <w:r>
        <w:instrText>ftn</w:instrText>
      </w:r>
      <w:r w:rsidRPr="000A4A1D">
        <w:rPr>
          <w:lang w:val="ru-RU"/>
        </w:rPr>
        <w:instrText>1" \</w:instrText>
      </w:r>
      <w:r>
        <w:instrText>h</w:instrText>
      </w:r>
      <w:r w:rsidRPr="000A4A1D"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</w:t>
      </w:r>
      <w:r w:rsidRPr="000A4A1D">
        <w:rPr>
          <w:rFonts w:ascii="Times New Roman" w:hAnsi="Times New Roman"/>
          <w:b/>
          <w:color w:val="0093FF"/>
          <w:sz w:val="24"/>
          <w:u w:val="single"/>
          <w:lang w:val="ru-RU"/>
        </w:rPr>
        <w:t>://</w:t>
      </w:r>
      <w:r>
        <w:rPr>
          <w:rFonts w:ascii="Times New Roman" w:hAnsi="Times New Roman"/>
          <w:b/>
          <w:color w:val="0093FF"/>
          <w:sz w:val="24"/>
          <w:u w:val="single"/>
        </w:rPr>
        <w:t>workprogram</w:t>
      </w:r>
      <w:r w:rsidRPr="000A4A1D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edsoo</w:t>
      </w:r>
      <w:r w:rsidRPr="000A4A1D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ru</w:t>
      </w:r>
      <w:r w:rsidRPr="000A4A1D">
        <w:rPr>
          <w:rFonts w:ascii="Times New Roman" w:hAnsi="Times New Roman"/>
          <w:b/>
          <w:color w:val="0093FF"/>
          <w:sz w:val="24"/>
          <w:u w:val="single"/>
          <w:lang w:val="ru-RU"/>
        </w:rPr>
        <w:t>/</w:t>
      </w:r>
      <w:r>
        <w:rPr>
          <w:rFonts w:ascii="Times New Roman" w:hAnsi="Times New Roman"/>
          <w:b/>
          <w:color w:val="0093FF"/>
          <w:sz w:val="24"/>
          <w:u w:val="single"/>
        </w:rPr>
        <w:t>templates</w:t>
      </w:r>
      <w:r w:rsidRPr="000A4A1D">
        <w:rPr>
          <w:rFonts w:ascii="Times New Roman" w:hAnsi="Times New Roman"/>
          <w:b/>
          <w:color w:val="0093FF"/>
          <w:sz w:val="24"/>
          <w:u w:val="single"/>
          <w:lang w:val="ru-RU"/>
        </w:rPr>
        <w:t>/415#_</w:t>
      </w:r>
      <w:r>
        <w:rPr>
          <w:rFonts w:ascii="Times New Roman" w:hAnsi="Times New Roman"/>
          <w:b/>
          <w:color w:val="0093FF"/>
          <w:sz w:val="24"/>
          <w:u w:val="single"/>
        </w:rPr>
        <w:t>ftn</w:t>
      </w:r>
      <w:r w:rsidRPr="000A4A1D">
        <w:rPr>
          <w:rFonts w:ascii="Times New Roman" w:hAnsi="Times New Roman"/>
          <w:b/>
          <w:color w:val="0093FF"/>
          <w:sz w:val="24"/>
          <w:u w:val="single"/>
          <w:lang w:val="ru-RU"/>
        </w:rPr>
        <w:t>1</w:t>
      </w:r>
      <w:r>
        <w:rPr>
          <w:rFonts w:ascii="Times New Roman" w:hAnsi="Times New Roman"/>
          <w:b/>
          <w:color w:val="0093FF"/>
          <w:sz w:val="24"/>
          <w:u w:val="single"/>
        </w:rPr>
        <w:fldChar w:fldCharType="end"/>
      </w:r>
      <w:bookmarkEnd w:id="2"/>
    </w:p>
    <w:p w14:paraId="67325F5B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28122E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7F244FD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F177167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16639C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39C3A4CB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195D23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BAF6DD7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6415985C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2B82F7A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5A63D9F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43AEF00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293B98C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6E601E3E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7875339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43485C67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0A4A1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A4A1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4A0DB8B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0B73B0B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704E9EA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1329BF3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43998AB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46B008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4800B694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5E691CC3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01814C3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856B37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113017B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D0A252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9408EC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0CB15B8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0B10321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075E681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4BCCC626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09DA80B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1E87B47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5722C225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6B7EF6E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0D2161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16A6500B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055967C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51EE071B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33936A8B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396B1C7B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0A4A1D">
          <w:rPr>
            <w:rFonts w:ascii="Times New Roman" w:hAnsi="Times New Roman"/>
            <w:color w:val="0000FF"/>
            <w:u w:val="single"/>
            <w:lang w:val="ru-RU"/>
          </w:rPr>
          <w:t>#_</w:t>
        </w:r>
        <w:r>
          <w:rPr>
            <w:rFonts w:ascii="Times New Roman" w:hAnsi="Times New Roman"/>
            <w:color w:val="0000FF"/>
            <w:u w:val="single"/>
          </w:rPr>
          <w:t>ftnref</w:t>
        </w:r>
        <w:r w:rsidRPr="000A4A1D">
          <w:rPr>
            <w:rFonts w:ascii="Times New Roman" w:hAnsi="Times New Roman"/>
            <w:color w:val="0000FF"/>
            <w:u w:val="single"/>
            <w:lang w:val="ru-RU"/>
          </w:rPr>
          <w:t>1</w:t>
        </w:r>
      </w:hyperlink>
      <w:r w:rsidRPr="000A4A1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D30672F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https</w:t>
        </w:r>
        <w:r w:rsidRPr="000A4A1D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://</w:t>
        </w:r>
        <w:r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workprogram</w:t>
        </w:r>
        <w:r w:rsidRPr="000A4A1D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.</w:t>
        </w:r>
        <w:r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edsoo</w:t>
        </w:r>
        <w:r w:rsidRPr="000A4A1D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.</w:t>
        </w:r>
        <w:r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ru</w:t>
        </w:r>
        <w:r w:rsidRPr="000A4A1D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/</w:t>
        </w:r>
        <w:r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templates</w:t>
        </w:r>
        <w:r w:rsidRPr="000A4A1D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/415#_</w:t>
        </w:r>
        <w:r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ftnref</w:t>
        </w:r>
        <w:r w:rsidRPr="000A4A1D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1</w:t>
        </w:r>
      </w:hyperlink>
      <w:r w:rsidRPr="000A4A1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24F36160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https</w:t>
        </w:r>
        <w:r w:rsidRPr="000A4A1D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://</w:t>
        </w:r>
        <w:r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workprogram</w:t>
        </w:r>
        <w:r w:rsidRPr="000A4A1D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.</w:t>
        </w:r>
        <w:r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edsoo</w:t>
        </w:r>
        <w:r w:rsidRPr="000A4A1D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.</w:t>
        </w:r>
        <w:r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ru</w:t>
        </w:r>
        <w:r w:rsidRPr="000A4A1D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/</w:t>
        </w:r>
        <w:r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templates</w:t>
        </w:r>
        <w:r w:rsidRPr="000A4A1D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/415#_</w:t>
        </w:r>
        <w:r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ftnref</w:t>
        </w:r>
        <w:r w:rsidRPr="000A4A1D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1</w:t>
        </w:r>
      </w:hyperlink>
      <w:r w:rsidRPr="000A4A1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A4A1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14:paraId="27EB578C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0A4A1D">
        <w:rPr>
          <w:lang w:val="ru-RU"/>
        </w:rPr>
        <w:instrText xml:space="preserve"> </w:instrText>
      </w:r>
      <w:r>
        <w:instrText>HYPERLINK</w:instrText>
      </w:r>
      <w:r w:rsidRPr="000A4A1D">
        <w:rPr>
          <w:lang w:val="ru-RU"/>
        </w:rPr>
        <w:instrText xml:space="preserve"> "</w:instrText>
      </w:r>
      <w:r>
        <w:instrText>https</w:instrText>
      </w:r>
      <w:r w:rsidRPr="000A4A1D">
        <w:rPr>
          <w:lang w:val="ru-RU"/>
        </w:rPr>
        <w:instrText>://</w:instrText>
      </w:r>
      <w:r>
        <w:instrText>workprogram</w:instrText>
      </w:r>
      <w:r w:rsidRPr="000A4A1D">
        <w:rPr>
          <w:lang w:val="ru-RU"/>
        </w:rPr>
        <w:instrText>.</w:instrText>
      </w:r>
      <w:r>
        <w:instrText>edsoo</w:instrText>
      </w:r>
      <w:r w:rsidRPr="000A4A1D">
        <w:rPr>
          <w:lang w:val="ru-RU"/>
        </w:rPr>
        <w:instrText>.</w:instrText>
      </w:r>
      <w:r>
        <w:instrText>ru</w:instrText>
      </w:r>
      <w:r w:rsidRPr="000A4A1D">
        <w:rPr>
          <w:lang w:val="ru-RU"/>
        </w:rPr>
        <w:instrText>/</w:instrText>
      </w:r>
      <w:r>
        <w:instrText>templates</w:instrText>
      </w:r>
      <w:r w:rsidRPr="000A4A1D">
        <w:rPr>
          <w:lang w:val="ru-RU"/>
        </w:rPr>
        <w:instrText>/415#_</w:instrText>
      </w:r>
      <w:r>
        <w:instrText>ftnref</w:instrText>
      </w:r>
      <w:r w:rsidRPr="000A4A1D">
        <w:rPr>
          <w:lang w:val="ru-RU"/>
        </w:rPr>
        <w:instrText>1" \</w:instrText>
      </w:r>
      <w:r>
        <w:instrText>h</w:instrText>
      </w:r>
      <w:r w:rsidRPr="000A4A1D"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color w:val="0093FF"/>
          <w:sz w:val="21"/>
          <w:u w:val="single"/>
          <w:shd w:val="clear" w:color="auto" w:fill="FFFFFF"/>
        </w:rPr>
        <w:t>https</w:t>
      </w:r>
      <w:r w:rsidRPr="000A4A1D">
        <w:rPr>
          <w:rFonts w:ascii="Times New Roman" w:hAnsi="Times New Roman"/>
          <w:color w:val="0093FF"/>
          <w:sz w:val="21"/>
          <w:u w:val="single"/>
          <w:shd w:val="clear" w:color="auto" w:fill="FFFFFF"/>
          <w:lang w:val="ru-RU"/>
        </w:rPr>
        <w:t>://</w:t>
      </w:r>
      <w:r>
        <w:rPr>
          <w:rFonts w:ascii="Times New Roman" w:hAnsi="Times New Roman"/>
          <w:color w:val="0093FF"/>
          <w:sz w:val="21"/>
          <w:u w:val="single"/>
          <w:shd w:val="clear" w:color="auto" w:fill="FFFFFF"/>
        </w:rPr>
        <w:t>workprogram</w:t>
      </w:r>
      <w:r w:rsidRPr="000A4A1D">
        <w:rPr>
          <w:rFonts w:ascii="Times New Roman" w:hAnsi="Times New Roman"/>
          <w:color w:val="0093FF"/>
          <w:sz w:val="21"/>
          <w:u w:val="single"/>
          <w:shd w:val="clear" w:color="auto" w:fill="FFFFFF"/>
          <w:lang w:val="ru-RU"/>
        </w:rPr>
        <w:t>.</w:t>
      </w:r>
      <w:r>
        <w:rPr>
          <w:rFonts w:ascii="Times New Roman" w:hAnsi="Times New Roman"/>
          <w:color w:val="0093FF"/>
          <w:sz w:val="21"/>
          <w:u w:val="single"/>
          <w:shd w:val="clear" w:color="auto" w:fill="FFFFFF"/>
        </w:rPr>
        <w:t>edsoo</w:t>
      </w:r>
      <w:r w:rsidRPr="000A4A1D">
        <w:rPr>
          <w:rFonts w:ascii="Times New Roman" w:hAnsi="Times New Roman"/>
          <w:color w:val="0093FF"/>
          <w:sz w:val="21"/>
          <w:u w:val="single"/>
          <w:shd w:val="clear" w:color="auto" w:fill="FFFFFF"/>
          <w:lang w:val="ru-RU"/>
        </w:rPr>
        <w:t>.</w:t>
      </w:r>
      <w:r>
        <w:rPr>
          <w:rFonts w:ascii="Times New Roman" w:hAnsi="Times New Roman"/>
          <w:color w:val="0093FF"/>
          <w:sz w:val="21"/>
          <w:u w:val="single"/>
          <w:shd w:val="clear" w:color="auto" w:fill="FFFFFF"/>
        </w:rPr>
        <w:t>ru</w:t>
      </w:r>
      <w:r w:rsidRPr="000A4A1D">
        <w:rPr>
          <w:rFonts w:ascii="Times New Roman" w:hAnsi="Times New Roman"/>
          <w:color w:val="0093FF"/>
          <w:sz w:val="21"/>
          <w:u w:val="single"/>
          <w:shd w:val="clear" w:color="auto" w:fill="FFFFFF"/>
          <w:lang w:val="ru-RU"/>
        </w:rPr>
        <w:t>/</w:t>
      </w:r>
      <w:r>
        <w:rPr>
          <w:rFonts w:ascii="Times New Roman" w:hAnsi="Times New Roman"/>
          <w:color w:val="0093FF"/>
          <w:sz w:val="21"/>
          <w:u w:val="single"/>
          <w:shd w:val="clear" w:color="auto" w:fill="FFFFFF"/>
        </w:rPr>
        <w:t>templates</w:t>
      </w:r>
      <w:r w:rsidRPr="000A4A1D">
        <w:rPr>
          <w:rFonts w:ascii="Times New Roman" w:hAnsi="Times New Roman"/>
          <w:color w:val="0093FF"/>
          <w:sz w:val="21"/>
          <w:u w:val="single"/>
          <w:shd w:val="clear" w:color="auto" w:fill="FFFFFF"/>
          <w:lang w:val="ru-RU"/>
        </w:rPr>
        <w:t>/415#_</w:t>
      </w:r>
      <w:r>
        <w:rPr>
          <w:rFonts w:ascii="Times New Roman" w:hAnsi="Times New Roman"/>
          <w:color w:val="0093FF"/>
          <w:sz w:val="21"/>
          <w:u w:val="single"/>
          <w:shd w:val="clear" w:color="auto" w:fill="FFFFFF"/>
        </w:rPr>
        <w:t>ftnref</w:t>
      </w:r>
      <w:r w:rsidRPr="000A4A1D">
        <w:rPr>
          <w:rFonts w:ascii="Times New Roman" w:hAnsi="Times New Roman"/>
          <w:color w:val="0093FF"/>
          <w:sz w:val="21"/>
          <w:u w:val="single"/>
          <w:shd w:val="clear" w:color="auto" w:fill="FFFFFF"/>
          <w:lang w:val="ru-RU"/>
        </w:rPr>
        <w:t>1</w:t>
      </w:r>
      <w:r>
        <w:rPr>
          <w:rFonts w:ascii="Times New Roman" w:hAnsi="Times New Roman"/>
          <w:color w:val="0093FF"/>
          <w:sz w:val="21"/>
          <w:u w:val="single"/>
          <w:shd w:val="clear" w:color="auto" w:fill="FFFFFF"/>
        </w:rPr>
        <w:fldChar w:fldCharType="end"/>
      </w:r>
      <w:bookmarkEnd w:id="3"/>
      <w:r w:rsidRPr="000A4A1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0A8A6E21" w14:textId="77777777" w:rsidR="00AF78D7" w:rsidRPr="000A4A1D" w:rsidRDefault="00AF78D7">
      <w:pPr>
        <w:rPr>
          <w:lang w:val="ru-RU"/>
        </w:rPr>
        <w:sectPr w:rsidR="00AF78D7" w:rsidRPr="000A4A1D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24429415"/>
    </w:p>
    <w:bookmarkEnd w:id="4"/>
    <w:p w14:paraId="7BAF9A69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AC3B7B7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616BADD6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AF8DA15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37D354AF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1649D8F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4BFD4493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4E3C9C22" w14:textId="77777777" w:rsidR="00AF78D7" w:rsidRDefault="000A4A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63EB14D" w14:textId="77777777" w:rsidR="00AF78D7" w:rsidRPr="000A4A1D" w:rsidRDefault="000A4A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2E248E7F" w14:textId="77777777" w:rsidR="00AF78D7" w:rsidRPr="000A4A1D" w:rsidRDefault="000A4A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B7B6877" w14:textId="77777777" w:rsidR="00AF78D7" w:rsidRPr="000A4A1D" w:rsidRDefault="000A4A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8637E43" w14:textId="77777777" w:rsidR="00AF78D7" w:rsidRPr="000A4A1D" w:rsidRDefault="000A4A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BEFB2CB" w14:textId="77777777" w:rsidR="00AF78D7" w:rsidRPr="000A4A1D" w:rsidRDefault="000A4A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5AB0983" w14:textId="77777777" w:rsidR="00AF78D7" w:rsidRDefault="000A4A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D98B27D" w14:textId="77777777" w:rsidR="00AF78D7" w:rsidRPr="000A4A1D" w:rsidRDefault="000A4A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660465AF" w14:textId="77777777" w:rsidR="00AF78D7" w:rsidRPr="000A4A1D" w:rsidRDefault="000A4A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1BDE994" w14:textId="77777777" w:rsidR="00AF78D7" w:rsidRPr="000A4A1D" w:rsidRDefault="000A4A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7DB6A808" w14:textId="77777777" w:rsidR="00AF78D7" w:rsidRPr="000A4A1D" w:rsidRDefault="000A4A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3592FDE" w14:textId="77777777" w:rsidR="00AF78D7" w:rsidRDefault="000A4A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F8E4651" w14:textId="77777777" w:rsidR="00AF78D7" w:rsidRPr="000A4A1D" w:rsidRDefault="000A4A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02C7621" w14:textId="77777777" w:rsidR="00AF78D7" w:rsidRPr="000A4A1D" w:rsidRDefault="000A4A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4BCAEA0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A4A1D">
        <w:rPr>
          <w:rFonts w:ascii="Times New Roman" w:hAnsi="Times New Roman"/>
          <w:color w:val="000000"/>
          <w:sz w:val="28"/>
          <w:lang w:val="ru-RU"/>
        </w:rPr>
        <w:t>:</w:t>
      </w:r>
    </w:p>
    <w:p w14:paraId="5583F369" w14:textId="77777777" w:rsidR="00AF78D7" w:rsidRPr="000A4A1D" w:rsidRDefault="000A4A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21DE154" w14:textId="77777777" w:rsidR="00AF78D7" w:rsidRPr="000A4A1D" w:rsidRDefault="000A4A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F5A39B9" w14:textId="77777777" w:rsidR="00AF78D7" w:rsidRDefault="000A4A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3651865" w14:textId="77777777" w:rsidR="00AF78D7" w:rsidRPr="000A4A1D" w:rsidRDefault="000A4A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8659849" w14:textId="77777777" w:rsidR="00AF78D7" w:rsidRDefault="000A4A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C8FE7D5" w14:textId="77777777" w:rsidR="00AF78D7" w:rsidRPr="000A4A1D" w:rsidRDefault="000A4A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17BDC2E1" w14:textId="77777777" w:rsidR="00AF78D7" w:rsidRPr="000A4A1D" w:rsidRDefault="000A4A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65E9E5D0" w14:textId="77777777" w:rsidR="00AF78D7" w:rsidRDefault="000A4A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59223F9E" w14:textId="77777777" w:rsidR="00AF78D7" w:rsidRPr="000A4A1D" w:rsidRDefault="000A4A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1EF6F30" w14:textId="77777777" w:rsidR="00AF78D7" w:rsidRPr="000A4A1D" w:rsidRDefault="000A4A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9892F4C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0EE84C8E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0CDA42E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6C201BDA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6D95B4E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A4A1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A4A1D">
        <w:rPr>
          <w:rFonts w:ascii="Times New Roman" w:hAnsi="Times New Roman"/>
          <w:color w:val="000000"/>
          <w:sz w:val="28"/>
          <w:lang w:val="ru-RU"/>
        </w:rPr>
        <w:t>:</w:t>
      </w:r>
    </w:p>
    <w:p w14:paraId="7B908DEF" w14:textId="77777777" w:rsidR="00AF78D7" w:rsidRPr="000A4A1D" w:rsidRDefault="000A4A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73A1F86A" w14:textId="77777777" w:rsidR="00AF78D7" w:rsidRPr="000A4A1D" w:rsidRDefault="000A4A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7C3FE9C" w14:textId="77777777" w:rsidR="00AF78D7" w:rsidRPr="000A4A1D" w:rsidRDefault="000A4A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50B6324" w14:textId="77777777" w:rsidR="00AF78D7" w:rsidRPr="000A4A1D" w:rsidRDefault="000A4A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0E725F5" w14:textId="77777777" w:rsidR="00AF78D7" w:rsidRPr="000A4A1D" w:rsidRDefault="000A4A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EA80596" w14:textId="77777777" w:rsidR="00AF78D7" w:rsidRPr="000A4A1D" w:rsidRDefault="000A4A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0EEB46AD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A4A1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A4A1D">
        <w:rPr>
          <w:rFonts w:ascii="Times New Roman" w:hAnsi="Times New Roman"/>
          <w:color w:val="000000"/>
          <w:sz w:val="28"/>
          <w:lang w:val="ru-RU"/>
        </w:rPr>
        <w:t>:</w:t>
      </w:r>
    </w:p>
    <w:p w14:paraId="730325FF" w14:textId="77777777" w:rsidR="00AF78D7" w:rsidRPr="000A4A1D" w:rsidRDefault="000A4A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AD5AEF5" w14:textId="77777777" w:rsidR="00AF78D7" w:rsidRPr="000A4A1D" w:rsidRDefault="000A4A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2A5C8A4" w14:textId="77777777" w:rsidR="00AF78D7" w:rsidRPr="000A4A1D" w:rsidRDefault="000A4A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3D0F1B0A" w14:textId="77777777" w:rsidR="00AF78D7" w:rsidRPr="000A4A1D" w:rsidRDefault="000A4A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078D11D9" w14:textId="77777777" w:rsidR="00AF78D7" w:rsidRPr="000A4A1D" w:rsidRDefault="000A4A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9F262AF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A4A1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A4A1D">
        <w:rPr>
          <w:rFonts w:ascii="Times New Roman" w:hAnsi="Times New Roman"/>
          <w:color w:val="000000"/>
          <w:sz w:val="28"/>
          <w:lang w:val="ru-RU"/>
        </w:rPr>
        <w:t>:</w:t>
      </w:r>
    </w:p>
    <w:p w14:paraId="72C0BDE5" w14:textId="77777777" w:rsidR="00AF78D7" w:rsidRPr="000A4A1D" w:rsidRDefault="000A4A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741F0BA" w14:textId="77777777" w:rsidR="00AF78D7" w:rsidRPr="000A4A1D" w:rsidRDefault="000A4A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7BCF732" w14:textId="77777777" w:rsidR="00AF78D7" w:rsidRPr="000A4A1D" w:rsidRDefault="000A4A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7641B05" w14:textId="77777777" w:rsidR="00AF78D7" w:rsidRPr="000A4A1D" w:rsidRDefault="000A4A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66D7133" w14:textId="77777777" w:rsidR="00AF78D7" w:rsidRPr="000A4A1D" w:rsidRDefault="000A4A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F9C77F6" w14:textId="77777777" w:rsidR="00AF78D7" w:rsidRPr="000A4A1D" w:rsidRDefault="000A4A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0B2E851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A4A1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A4A1D">
        <w:rPr>
          <w:rFonts w:ascii="Times New Roman" w:hAnsi="Times New Roman"/>
          <w:color w:val="000000"/>
          <w:sz w:val="28"/>
          <w:lang w:val="ru-RU"/>
        </w:rPr>
        <w:t>:</w:t>
      </w:r>
    </w:p>
    <w:p w14:paraId="7A873DFE" w14:textId="77777777" w:rsidR="00AF78D7" w:rsidRPr="000A4A1D" w:rsidRDefault="000A4A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1623FEC" w14:textId="77777777" w:rsidR="00AF78D7" w:rsidRPr="000A4A1D" w:rsidRDefault="000A4A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13B03F2" w14:textId="77777777" w:rsidR="00AF78D7" w:rsidRPr="000A4A1D" w:rsidRDefault="000A4A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0133221" w14:textId="77777777" w:rsidR="00AF78D7" w:rsidRPr="000A4A1D" w:rsidRDefault="000A4A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B770650" w14:textId="77777777" w:rsidR="00AF78D7" w:rsidRPr="000A4A1D" w:rsidRDefault="000A4A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1039FB50" w14:textId="77777777" w:rsidR="00AF78D7" w:rsidRPr="000A4A1D" w:rsidRDefault="000A4A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B6AF425" w14:textId="77777777" w:rsidR="00AF78D7" w:rsidRPr="000A4A1D" w:rsidRDefault="000A4A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7124FF3D" w14:textId="77777777" w:rsidR="00AF78D7" w:rsidRPr="000A4A1D" w:rsidRDefault="000A4A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360B229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A4A1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A4A1D">
        <w:rPr>
          <w:rFonts w:ascii="Times New Roman" w:hAnsi="Times New Roman"/>
          <w:color w:val="000000"/>
          <w:sz w:val="28"/>
          <w:lang w:val="ru-RU"/>
        </w:rPr>
        <w:t>:</w:t>
      </w:r>
    </w:p>
    <w:p w14:paraId="1F9F910F" w14:textId="77777777" w:rsidR="00AF78D7" w:rsidRPr="000A4A1D" w:rsidRDefault="000A4A1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78CAED6" w14:textId="77777777" w:rsidR="00AF78D7" w:rsidRDefault="000A4A1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B1C1F08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A4A1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A4A1D">
        <w:rPr>
          <w:rFonts w:ascii="Times New Roman" w:hAnsi="Times New Roman"/>
          <w:color w:val="000000"/>
          <w:sz w:val="28"/>
          <w:lang w:val="ru-RU"/>
        </w:rPr>
        <w:t>:</w:t>
      </w:r>
    </w:p>
    <w:p w14:paraId="00DF6734" w14:textId="77777777" w:rsidR="00AF78D7" w:rsidRPr="000A4A1D" w:rsidRDefault="000A4A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586DB95" w14:textId="77777777" w:rsidR="00AF78D7" w:rsidRPr="000A4A1D" w:rsidRDefault="000A4A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71A2A49D" w14:textId="77777777" w:rsidR="00AF78D7" w:rsidRPr="000A4A1D" w:rsidRDefault="000A4A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7921D4D" w14:textId="77777777" w:rsidR="00AF78D7" w:rsidRPr="000A4A1D" w:rsidRDefault="000A4A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B7AD164" w14:textId="77777777" w:rsidR="00AF78D7" w:rsidRPr="000A4A1D" w:rsidRDefault="000A4A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1BFA892" w14:textId="77777777" w:rsidR="00AF78D7" w:rsidRPr="000A4A1D" w:rsidRDefault="000A4A1D">
      <w:pPr>
        <w:spacing w:after="0" w:line="264" w:lineRule="auto"/>
        <w:ind w:firstLine="60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A4A1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30B2A834" w14:textId="77777777" w:rsidR="00AF78D7" w:rsidRPr="000A4A1D" w:rsidRDefault="000A4A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0EBB174" w14:textId="77777777" w:rsidR="00AF78D7" w:rsidRPr="000A4A1D" w:rsidRDefault="000A4A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D038275" w14:textId="77777777" w:rsidR="00AF78D7" w:rsidRPr="000A4A1D" w:rsidRDefault="000A4A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AB0C21C" w14:textId="77777777" w:rsidR="00AF78D7" w:rsidRPr="000A4A1D" w:rsidRDefault="000A4A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3A136C89" w14:textId="77777777" w:rsidR="00AF78D7" w:rsidRPr="000A4A1D" w:rsidRDefault="000A4A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6379EBC" w14:textId="77777777" w:rsidR="00AF78D7" w:rsidRPr="000A4A1D" w:rsidRDefault="000A4A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6ED15967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705FACB7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171E2B1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29125DAB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0A039E5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5DD9D8B0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095AB141" w14:textId="77777777" w:rsidR="00AF78D7" w:rsidRDefault="000A4A1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774ED1DE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и гласный звук );</w:t>
      </w:r>
    </w:p>
    <w:p w14:paraId="25D627E3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23C4FB38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56E65F52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5EE3ADAB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5F8A7400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D912001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2385B7CF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5BE933D3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1C760543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6B4AC7C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C4A0663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EE3C8D4" w14:textId="77777777" w:rsidR="00AF78D7" w:rsidRDefault="000A4A1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539C1DB8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272CF83B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033BC7DA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276EB68F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5D5E66EA" w14:textId="77777777" w:rsidR="00AF78D7" w:rsidRPr="000A4A1D" w:rsidRDefault="000A4A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099EFD1F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33614722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5F2B805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A4A1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0A4A1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B8A7B66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4AACBAE4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F8A9791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62E56E3D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16C30ED4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541C875F" w14:textId="77777777" w:rsidR="00AF78D7" w:rsidRDefault="000A4A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658235BB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4F542831" w14:textId="77777777" w:rsidR="00AF78D7" w:rsidRDefault="000A4A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6A96B0CC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32096983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2E21938B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592603E0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226F940D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D8F6AE0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7203D708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185D4EEF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4EA9F892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9B1D965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6EDE828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4FF03905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4DC863A3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1BA3307F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5E88282A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2879BDA8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616DAD2C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47995457" w14:textId="77777777" w:rsidR="00AF78D7" w:rsidRPr="000A4A1D" w:rsidRDefault="000A4A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04561E6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60C99BA8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1655379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A4A1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0A4A1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74021D3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125E5F77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49811A78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78E136F2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7305DB72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2C0963B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1502BF9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BB3E7CB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2FD025CC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5F46CEC9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A77E064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23E84155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201F2E07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67357558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08E390A8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1D312EC9" w14:textId="77777777" w:rsidR="00AF78D7" w:rsidRDefault="000A4A1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02DC9FE1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4EE1975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1D53897B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28CDF459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0023CACF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78281DD2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360CEB17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8A3A580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2910F8AB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0B207172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76ACD42A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5F544079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3E3A4D7B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5DBB3442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1D0BA3D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6F85B66F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77B4BF53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6C1CCEDB" w14:textId="77777777" w:rsidR="00AF78D7" w:rsidRPr="000A4A1D" w:rsidRDefault="000A4A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2838A391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1FE7BCD5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843F1FA" w14:textId="77777777" w:rsidR="00AF78D7" w:rsidRPr="000A4A1D" w:rsidRDefault="000A4A1D">
      <w:pPr>
        <w:spacing w:after="0" w:line="264" w:lineRule="auto"/>
        <w:ind w:left="120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A4A1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0A4A1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1A6B8F3" w14:textId="77777777" w:rsidR="00AF78D7" w:rsidRPr="000A4A1D" w:rsidRDefault="00AF78D7">
      <w:pPr>
        <w:spacing w:after="0" w:line="264" w:lineRule="auto"/>
        <w:ind w:left="120"/>
        <w:jc w:val="both"/>
        <w:rPr>
          <w:lang w:val="ru-RU"/>
        </w:rPr>
      </w:pPr>
    </w:p>
    <w:p w14:paraId="7411ED6F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6ECEAD24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09D5202A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03F95E4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3266333B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15C82B63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3B353D59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47F44A5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21792218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F1DB661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71EA81E6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4C864C84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7323673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3C5FB318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3E6666FA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798954B1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2482FC45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014A12E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427851CE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1CE71B7D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6916411B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15CC9994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652C8467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77E041C0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714756E3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58DD3148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38B889DF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1A8E0D60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56A3DBCA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6733ABE6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44567663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44089A04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1909746E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1AC465CC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7B8201AC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45871706" w14:textId="77777777" w:rsidR="00AF78D7" w:rsidRPr="000A4A1D" w:rsidRDefault="000A4A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A1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6A8B1E9D" w14:textId="77777777" w:rsidR="00AF78D7" w:rsidRPr="000A4A1D" w:rsidRDefault="00AF78D7">
      <w:pPr>
        <w:rPr>
          <w:lang w:val="ru-RU"/>
        </w:rPr>
        <w:sectPr w:rsidR="00AF78D7" w:rsidRPr="000A4A1D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24429413"/>
    </w:p>
    <w:bookmarkEnd w:id="5"/>
    <w:p w14:paraId="76225A47" w14:textId="77777777" w:rsidR="00AF78D7" w:rsidRDefault="000A4A1D">
      <w:pPr>
        <w:spacing w:after="0"/>
        <w:ind w:left="120"/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EEE4F8E" w14:textId="77777777" w:rsidR="00AF78D7" w:rsidRDefault="000A4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AF78D7" w14:paraId="5CFF7C1B" w14:textId="77777777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EB482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0FA25D" w14:textId="77777777" w:rsidR="00AF78D7" w:rsidRDefault="00AF78D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D49A0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26135A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1337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E153C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579518" w14:textId="77777777" w:rsidR="00AF78D7" w:rsidRDefault="00AF78D7">
            <w:pPr>
              <w:spacing w:after="0"/>
              <w:ind w:left="135"/>
            </w:pPr>
          </w:p>
        </w:tc>
      </w:tr>
      <w:tr w:rsidR="00AF78D7" w14:paraId="02A7BA92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48EF19" w14:textId="77777777" w:rsidR="00AF78D7" w:rsidRDefault="00AF7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98360" w14:textId="77777777" w:rsidR="00AF78D7" w:rsidRDefault="00AF78D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01C5E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12FCF2" w14:textId="77777777" w:rsidR="00AF78D7" w:rsidRDefault="00AF78D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7EC6A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98B0DE" w14:textId="77777777" w:rsidR="00AF78D7" w:rsidRDefault="00AF78D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C5FC35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6942A3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2E48B2" w14:textId="77777777" w:rsidR="00AF78D7" w:rsidRDefault="00AF78D7"/>
        </w:tc>
      </w:tr>
      <w:tr w:rsidR="00AF78D7" w14:paraId="48D9658F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AD27B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AF78D7" w14:paraId="4518F53E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19F3D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AC779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74B8B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DE3A2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6A2B4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0A6030" w14:textId="77777777" w:rsidR="00AF78D7" w:rsidRDefault="00AF78D7">
            <w:pPr>
              <w:spacing w:after="0"/>
              <w:ind w:left="135"/>
            </w:pPr>
          </w:p>
        </w:tc>
      </w:tr>
      <w:tr w:rsidR="00AF78D7" w14:paraId="373B3A01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85234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A6B614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A3F6F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45D8B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98AC4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1686B8" w14:textId="77777777" w:rsidR="00AF78D7" w:rsidRDefault="00AF78D7">
            <w:pPr>
              <w:spacing w:after="0"/>
              <w:ind w:left="135"/>
            </w:pPr>
          </w:p>
        </w:tc>
      </w:tr>
      <w:tr w:rsidR="00AF78D7" w14:paraId="083278C7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62D074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7C7972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4BD7AB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9D790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38434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79D6CF" w14:textId="77777777" w:rsidR="00AF78D7" w:rsidRDefault="00AF78D7">
            <w:pPr>
              <w:spacing w:after="0"/>
              <w:ind w:left="135"/>
            </w:pPr>
          </w:p>
        </w:tc>
      </w:tr>
      <w:tr w:rsidR="00AF78D7" w14:paraId="185B32E1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5018E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D808A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D07AA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FE5B4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00478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C5ABC2" w14:textId="77777777" w:rsidR="00AF78D7" w:rsidRDefault="00AF78D7">
            <w:pPr>
              <w:spacing w:after="0"/>
              <w:ind w:left="135"/>
            </w:pPr>
          </w:p>
        </w:tc>
      </w:tr>
      <w:tr w:rsidR="00AF78D7" w14:paraId="7DE46599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BBAFE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457829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3A9148" w14:textId="77777777" w:rsidR="00AF78D7" w:rsidRDefault="00AF78D7"/>
        </w:tc>
      </w:tr>
      <w:tr w:rsidR="00AF78D7" w14:paraId="1CC92819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1A94B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AF78D7" w14:paraId="0EB65417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14103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BECC3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AE64A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5742D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ACF1F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CBC7A1" w14:textId="77777777" w:rsidR="00AF78D7" w:rsidRDefault="00AF78D7">
            <w:pPr>
              <w:spacing w:after="0"/>
              <w:ind w:left="135"/>
            </w:pPr>
          </w:p>
        </w:tc>
      </w:tr>
      <w:tr w:rsidR="00AF78D7" w14:paraId="2F58DB26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C4BFB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FB7C4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DBEE3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4D6FF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0CD505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8FEBE0" w14:textId="77777777" w:rsidR="00AF78D7" w:rsidRDefault="00AF78D7">
            <w:pPr>
              <w:spacing w:after="0"/>
              <w:ind w:left="135"/>
            </w:pPr>
          </w:p>
        </w:tc>
      </w:tr>
      <w:tr w:rsidR="00AF78D7" w14:paraId="605D3D2B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EDC1FE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C0348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AD3DC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27970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D9563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CE1736" w14:textId="77777777" w:rsidR="00AF78D7" w:rsidRDefault="00AF78D7">
            <w:pPr>
              <w:spacing w:after="0"/>
              <w:ind w:left="135"/>
            </w:pPr>
          </w:p>
        </w:tc>
      </w:tr>
      <w:tr w:rsidR="00AF78D7" w14:paraId="39D29910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400908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B6940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5A389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3A0DD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130C24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9AC05D" w14:textId="77777777" w:rsidR="00AF78D7" w:rsidRDefault="00AF78D7">
            <w:pPr>
              <w:spacing w:after="0"/>
              <w:ind w:left="135"/>
            </w:pPr>
          </w:p>
        </w:tc>
      </w:tr>
      <w:tr w:rsidR="00AF78D7" w14:paraId="533EA91A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46C19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7EBD3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2CBEC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9F475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816C7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2AD51E" w14:textId="77777777" w:rsidR="00AF78D7" w:rsidRDefault="00AF78D7">
            <w:pPr>
              <w:spacing w:after="0"/>
              <w:ind w:left="135"/>
            </w:pPr>
          </w:p>
        </w:tc>
      </w:tr>
      <w:tr w:rsidR="00AF78D7" w14:paraId="154EC80F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EA360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28178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1BF74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EA391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9CAFB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0F196A" w14:textId="77777777" w:rsidR="00AF78D7" w:rsidRDefault="00AF78D7">
            <w:pPr>
              <w:spacing w:after="0"/>
              <w:ind w:left="135"/>
            </w:pPr>
          </w:p>
        </w:tc>
      </w:tr>
      <w:tr w:rsidR="00AF78D7" w14:paraId="6C307821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A5DA50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91564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A9013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9FB59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06B81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D096A7" w14:textId="77777777" w:rsidR="00AF78D7" w:rsidRDefault="00AF78D7">
            <w:pPr>
              <w:spacing w:after="0"/>
              <w:ind w:left="135"/>
            </w:pPr>
          </w:p>
        </w:tc>
      </w:tr>
      <w:tr w:rsidR="00AF78D7" w14:paraId="05F77D08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7D86A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A4318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0DC97D" w14:textId="77777777" w:rsidR="00AF78D7" w:rsidRDefault="00AF78D7"/>
        </w:tc>
      </w:tr>
      <w:tr w:rsidR="00AF78D7" w14:paraId="4E69644E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844D5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89897C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030FC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80FA0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054D0B" w14:textId="77777777" w:rsidR="00AF78D7" w:rsidRDefault="00AF78D7">
            <w:pPr>
              <w:spacing w:after="0"/>
              <w:ind w:left="135"/>
            </w:pPr>
          </w:p>
        </w:tc>
      </w:tr>
      <w:tr w:rsidR="00AF78D7" w14:paraId="19460AD3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39DED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32714D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57F03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A78C4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BE5EC1" w14:textId="77777777" w:rsidR="00AF78D7" w:rsidRDefault="00AF78D7"/>
        </w:tc>
      </w:tr>
    </w:tbl>
    <w:p w14:paraId="2F1A0C08" w14:textId="77777777" w:rsidR="00AF78D7" w:rsidRDefault="00AF78D7">
      <w:pPr>
        <w:sectPr w:rsidR="00AF7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4C5E68" w14:textId="77777777" w:rsidR="00AF78D7" w:rsidRDefault="000A4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AF78D7" w14:paraId="38193CA6" w14:textId="77777777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E8AE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B3B8ED" w14:textId="77777777" w:rsidR="00AF78D7" w:rsidRDefault="00AF78D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A4359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E8692B7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B720D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2BD75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DAE894" w14:textId="77777777" w:rsidR="00AF78D7" w:rsidRDefault="00AF78D7">
            <w:pPr>
              <w:spacing w:after="0"/>
              <w:ind w:left="135"/>
            </w:pPr>
          </w:p>
        </w:tc>
      </w:tr>
      <w:tr w:rsidR="00AF78D7" w14:paraId="7DFC188A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87FB3" w14:textId="77777777" w:rsidR="00AF78D7" w:rsidRDefault="00AF7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87D63D" w14:textId="77777777" w:rsidR="00AF78D7" w:rsidRDefault="00AF78D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329E54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F0D0E3" w14:textId="77777777" w:rsidR="00AF78D7" w:rsidRDefault="00AF78D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8A67A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B6A384" w14:textId="77777777" w:rsidR="00AF78D7" w:rsidRDefault="00AF78D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ABEDD9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D07113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EDE89" w14:textId="77777777" w:rsidR="00AF78D7" w:rsidRDefault="00AF78D7"/>
        </w:tc>
      </w:tr>
      <w:tr w:rsidR="00AF78D7" w14:paraId="03CC99D4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46601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E22DA5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FE0F7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A46A7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94A14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FC2964" w14:textId="77777777" w:rsidR="00AF78D7" w:rsidRDefault="00AF78D7">
            <w:pPr>
              <w:spacing w:after="0"/>
              <w:ind w:left="135"/>
            </w:pPr>
          </w:p>
        </w:tc>
      </w:tr>
      <w:tr w:rsidR="00AF78D7" w14:paraId="55BE3627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360BD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712F4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30113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110A9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D0827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293AB5" w14:textId="77777777" w:rsidR="00AF78D7" w:rsidRDefault="00AF78D7">
            <w:pPr>
              <w:spacing w:after="0"/>
              <w:ind w:left="135"/>
            </w:pPr>
          </w:p>
        </w:tc>
      </w:tr>
      <w:tr w:rsidR="00AF78D7" w14:paraId="3F392417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304E8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40B0F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D292C7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55D75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326EB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CEE521" w14:textId="77777777" w:rsidR="00AF78D7" w:rsidRDefault="00AF78D7">
            <w:pPr>
              <w:spacing w:after="0"/>
              <w:ind w:left="135"/>
            </w:pPr>
          </w:p>
        </w:tc>
      </w:tr>
      <w:tr w:rsidR="00AF78D7" w14:paraId="1CCD0AA9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2A5F0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8B31E9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065FE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99295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D37F9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D38CCB" w14:textId="77777777" w:rsidR="00AF78D7" w:rsidRDefault="00AF78D7">
            <w:pPr>
              <w:spacing w:after="0"/>
              <w:ind w:left="135"/>
            </w:pPr>
          </w:p>
        </w:tc>
      </w:tr>
      <w:tr w:rsidR="00AF78D7" w14:paraId="7C103C33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1EB0B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6F171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D6357B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CEB0B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5F77C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824EA8" w14:textId="77777777" w:rsidR="00AF78D7" w:rsidRDefault="00AF78D7">
            <w:pPr>
              <w:spacing w:after="0"/>
              <w:ind w:left="135"/>
            </w:pPr>
          </w:p>
        </w:tc>
      </w:tr>
      <w:tr w:rsidR="00AF78D7" w14:paraId="62D109ED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E2611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B2C2C9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E76B4A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0BE0A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B660B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A99549" w14:textId="77777777" w:rsidR="00AF78D7" w:rsidRDefault="00AF78D7">
            <w:pPr>
              <w:spacing w:after="0"/>
              <w:ind w:left="135"/>
            </w:pPr>
          </w:p>
        </w:tc>
      </w:tr>
      <w:tr w:rsidR="00AF78D7" w14:paraId="73C538BB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76C56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7FE75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DBF103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BA079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C0E26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B94628" w14:textId="77777777" w:rsidR="00AF78D7" w:rsidRDefault="00AF78D7">
            <w:pPr>
              <w:spacing w:after="0"/>
              <w:ind w:left="135"/>
            </w:pPr>
          </w:p>
        </w:tc>
      </w:tr>
      <w:tr w:rsidR="00AF78D7" w14:paraId="49D22B90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1E53B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7EA85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0DCEA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CBDF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D0B7D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2ACB9E" w14:textId="77777777" w:rsidR="00AF78D7" w:rsidRDefault="00AF78D7">
            <w:pPr>
              <w:spacing w:after="0"/>
              <w:ind w:left="135"/>
            </w:pPr>
          </w:p>
        </w:tc>
      </w:tr>
      <w:tr w:rsidR="00AF78D7" w14:paraId="2B433D38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DE11E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8607AB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4FBA9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B6B22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DCBCC9" w14:textId="77777777" w:rsidR="00AF78D7" w:rsidRDefault="00AF78D7">
            <w:pPr>
              <w:spacing w:after="0"/>
              <w:ind w:left="135"/>
            </w:pPr>
          </w:p>
        </w:tc>
      </w:tr>
      <w:tr w:rsidR="00AF78D7" w14:paraId="1961D1D9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04AC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391D8C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357F3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5E3AA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FD9C4C" w14:textId="77777777" w:rsidR="00AF78D7" w:rsidRDefault="00AF78D7"/>
        </w:tc>
      </w:tr>
    </w:tbl>
    <w:p w14:paraId="58BC3B30" w14:textId="77777777" w:rsidR="00AF78D7" w:rsidRDefault="00AF78D7">
      <w:pPr>
        <w:sectPr w:rsidR="00AF7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37739C" w14:textId="77777777" w:rsidR="00AF78D7" w:rsidRDefault="000A4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AF78D7" w14:paraId="4B7DAF12" w14:textId="77777777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AF2F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28295A" w14:textId="77777777" w:rsidR="00AF78D7" w:rsidRDefault="00AF78D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C734F2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46D3D3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390A0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43DB6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460013" w14:textId="77777777" w:rsidR="00AF78D7" w:rsidRDefault="00AF78D7">
            <w:pPr>
              <w:spacing w:after="0"/>
              <w:ind w:left="135"/>
            </w:pPr>
          </w:p>
        </w:tc>
      </w:tr>
      <w:tr w:rsidR="00AF78D7" w14:paraId="15D7EB8B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B21B09" w14:textId="77777777" w:rsidR="00AF78D7" w:rsidRDefault="00AF7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C3E569" w14:textId="77777777" w:rsidR="00AF78D7" w:rsidRDefault="00AF78D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44CF61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D474BD" w14:textId="77777777" w:rsidR="00AF78D7" w:rsidRDefault="00AF78D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8F287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11153B" w14:textId="77777777" w:rsidR="00AF78D7" w:rsidRDefault="00AF78D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685FC2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2E81D2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374827" w14:textId="77777777" w:rsidR="00AF78D7" w:rsidRDefault="00AF78D7"/>
        </w:tc>
      </w:tr>
      <w:tr w:rsidR="00AF78D7" w:rsidRPr="00A31DE4" w14:paraId="303FBDA7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73F22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1CFCD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1D5D1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88F4A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1F68F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0A969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49F7845D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5B7C3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BA48C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87474B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C7073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6DF79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C057D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1B25C0D6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9DBDC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86348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9A6347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DF902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A92D3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3847C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15E3DF28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637FA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25D097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BFE1E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4B66B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AF581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D412D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1FAB6E27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F4D09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F2AFC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4F5D3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B79F4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657B1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312D8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14018465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ADA22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32F07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40ACF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38A3D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F1A78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B5942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1040EAA0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40E39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67197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48409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E1FB2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6DDAE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734C4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1CAB6069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75B88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34893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8157C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1141B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13BE5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79B89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14:paraId="760E17E4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9E50A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589969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643E3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B2648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C80FAC" w14:textId="77777777" w:rsidR="00AF78D7" w:rsidRDefault="00AF78D7">
            <w:pPr>
              <w:spacing w:after="0"/>
              <w:ind w:left="135"/>
            </w:pPr>
          </w:p>
        </w:tc>
      </w:tr>
      <w:tr w:rsidR="00AF78D7" w14:paraId="2B97FC25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B780F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BDA3B7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27707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1235D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A90E56" w14:textId="77777777" w:rsidR="00AF78D7" w:rsidRDefault="00AF78D7"/>
        </w:tc>
      </w:tr>
    </w:tbl>
    <w:p w14:paraId="00B0D782" w14:textId="77777777" w:rsidR="00AF78D7" w:rsidRDefault="00AF78D7">
      <w:pPr>
        <w:sectPr w:rsidR="00AF7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485552" w14:textId="77777777" w:rsidR="00AF78D7" w:rsidRDefault="000A4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AF78D7" w14:paraId="6942378B" w14:textId="77777777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FDDC05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EE77C1" w14:textId="77777777" w:rsidR="00AF78D7" w:rsidRDefault="00AF78D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7517A9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195B21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C9C55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A3CDC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1B2AB4" w14:textId="77777777" w:rsidR="00AF78D7" w:rsidRDefault="00AF78D7">
            <w:pPr>
              <w:spacing w:after="0"/>
              <w:ind w:left="135"/>
            </w:pPr>
          </w:p>
        </w:tc>
      </w:tr>
      <w:tr w:rsidR="00AF78D7" w14:paraId="50A60A53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59CEF3" w14:textId="77777777" w:rsidR="00AF78D7" w:rsidRDefault="00AF7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518FF" w14:textId="77777777" w:rsidR="00AF78D7" w:rsidRDefault="00AF78D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7CA48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C00011" w14:textId="77777777" w:rsidR="00AF78D7" w:rsidRDefault="00AF78D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CF7B25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B414A8" w14:textId="77777777" w:rsidR="00AF78D7" w:rsidRDefault="00AF78D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893F2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49B2DC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F7206" w14:textId="77777777" w:rsidR="00AF78D7" w:rsidRDefault="00AF78D7"/>
        </w:tc>
      </w:tr>
      <w:tr w:rsidR="00AF78D7" w:rsidRPr="00A31DE4" w14:paraId="07227059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CE6EA3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B3440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466FE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40C2B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79FA3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80B16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:rsidRPr="00A31DE4" w14:paraId="6D3DD3E2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3CB52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FED3E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139E2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A8281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1620D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F5C97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:rsidRPr="00A31DE4" w14:paraId="64DED423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F66B2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79A04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07311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F3230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92F3E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A36EC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:rsidRPr="00A31DE4" w14:paraId="7E39A225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7D33D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3B3D0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A1725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AD296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1B646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E6F45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:rsidRPr="00A31DE4" w14:paraId="2FCD5189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0E6A2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0AB4E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CBDDB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0655E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1977B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13C08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:rsidRPr="00A31DE4" w14:paraId="727993F2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BDB67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0E71F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37C09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E3436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9EBB1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7D0D7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:rsidRPr="00A31DE4" w14:paraId="25253E8F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2D9A5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868C9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CD45CA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FB3FA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C5F1B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D7B41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:rsidRPr="00A31DE4" w14:paraId="6BA9797A" w14:textId="77777777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DDCA1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9FB66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24FDD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2AB69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AC5D8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8D029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14:paraId="0E13F5D9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A62BB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4E6EE3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4D36FB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42F8D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51897A" w14:textId="77777777" w:rsidR="00AF78D7" w:rsidRDefault="00AF78D7">
            <w:pPr>
              <w:spacing w:after="0"/>
              <w:ind w:left="135"/>
            </w:pPr>
          </w:p>
        </w:tc>
      </w:tr>
      <w:tr w:rsidR="00AF78D7" w14:paraId="002C4C6F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CB484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7A1438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A7990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A6BAB3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5522FD" w14:textId="77777777" w:rsidR="00AF78D7" w:rsidRDefault="00AF78D7"/>
        </w:tc>
      </w:tr>
    </w:tbl>
    <w:p w14:paraId="3E7CF001" w14:textId="77777777" w:rsidR="00AF78D7" w:rsidRDefault="00AF78D7">
      <w:pPr>
        <w:sectPr w:rsidR="00AF7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101A40" w14:textId="77777777" w:rsidR="00AF78D7" w:rsidRDefault="00AF78D7">
      <w:pPr>
        <w:sectPr w:rsidR="00AF78D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4429414"/>
    </w:p>
    <w:p w14:paraId="36CBE0D8" w14:textId="77777777" w:rsidR="00AF78D7" w:rsidRDefault="000A4A1D">
      <w:pPr>
        <w:spacing w:after="0"/>
        <w:ind w:left="120"/>
      </w:pPr>
      <w:bookmarkStart w:id="7" w:name="block-24429417"/>
      <w:bookmarkEnd w:id="6"/>
      <w:r w:rsidRPr="000A4A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467D7EE8" w14:textId="77777777" w:rsidR="00AF78D7" w:rsidRDefault="000A4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539"/>
        <w:gridCol w:w="1224"/>
        <w:gridCol w:w="1843"/>
        <w:gridCol w:w="1912"/>
        <w:gridCol w:w="1349"/>
        <w:gridCol w:w="2223"/>
      </w:tblGrid>
      <w:tr w:rsidR="00AF78D7" w14:paraId="7CA2E33A" w14:textId="77777777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7A6C3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963CF8" w14:textId="77777777" w:rsidR="00AF78D7" w:rsidRDefault="00AF78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ADB86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883E1C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C360D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67A39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FC0FF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FCE8A4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75D617" w14:textId="77777777" w:rsidR="00AF78D7" w:rsidRDefault="00AF78D7">
            <w:pPr>
              <w:spacing w:after="0"/>
              <w:ind w:left="135"/>
            </w:pPr>
          </w:p>
        </w:tc>
      </w:tr>
      <w:tr w:rsidR="00AF78D7" w14:paraId="1B34AEB3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F43517" w14:textId="77777777" w:rsidR="00AF78D7" w:rsidRDefault="00AF7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56123" w14:textId="77777777" w:rsidR="00AF78D7" w:rsidRDefault="00AF78D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C54E1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A11B6B" w14:textId="77777777" w:rsidR="00AF78D7" w:rsidRDefault="00AF78D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A5D65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1D058C" w14:textId="77777777" w:rsidR="00AF78D7" w:rsidRDefault="00AF78D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6AB74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071774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1BC177" w14:textId="77777777" w:rsidR="00AF78D7" w:rsidRDefault="00AF7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9C3AD" w14:textId="77777777" w:rsidR="00AF78D7" w:rsidRDefault="00AF78D7"/>
        </w:tc>
      </w:tr>
      <w:tr w:rsidR="00AF78D7" w14:paraId="3023F81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1EBD6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4F0F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ADC1D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F2748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6E337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B8576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FD2291" w14:textId="77777777" w:rsidR="00AF78D7" w:rsidRDefault="00AF78D7">
            <w:pPr>
              <w:spacing w:after="0"/>
              <w:ind w:left="135"/>
            </w:pPr>
          </w:p>
        </w:tc>
      </w:tr>
      <w:tr w:rsidR="00AF78D7" w14:paraId="64A04E7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F1FF1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3388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2C1E3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8FB39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E8932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0F71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F4C7C2" w14:textId="77777777" w:rsidR="00AF78D7" w:rsidRDefault="00AF78D7">
            <w:pPr>
              <w:spacing w:after="0"/>
              <w:ind w:left="135"/>
            </w:pPr>
          </w:p>
        </w:tc>
      </w:tr>
      <w:tr w:rsidR="00AF78D7" w14:paraId="6890CBB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EF282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398B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6566F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CC39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583CD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3CF4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D41E07" w14:textId="77777777" w:rsidR="00AF78D7" w:rsidRDefault="00AF78D7">
            <w:pPr>
              <w:spacing w:after="0"/>
              <w:ind w:left="135"/>
            </w:pPr>
          </w:p>
        </w:tc>
      </w:tr>
      <w:tr w:rsidR="00AF78D7" w14:paraId="633AF45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E3BE7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DA6C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C4F7B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F066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84C9B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B9C3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E5CECA" w14:textId="77777777" w:rsidR="00AF78D7" w:rsidRDefault="00AF78D7">
            <w:pPr>
              <w:spacing w:after="0"/>
              <w:ind w:left="135"/>
            </w:pPr>
          </w:p>
        </w:tc>
      </w:tr>
      <w:tr w:rsidR="00AF78D7" w14:paraId="1BC99FE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BBDEE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434F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FCB4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3658C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9B3F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7A28D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7D30E5" w14:textId="77777777" w:rsidR="00AF78D7" w:rsidRDefault="00AF78D7">
            <w:pPr>
              <w:spacing w:after="0"/>
              <w:ind w:left="135"/>
            </w:pPr>
          </w:p>
        </w:tc>
      </w:tr>
      <w:tr w:rsidR="00AF78D7" w14:paraId="10081D0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082B2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D110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33DFE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2C73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1585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E6761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4C4537" w14:textId="77777777" w:rsidR="00AF78D7" w:rsidRDefault="00AF78D7">
            <w:pPr>
              <w:spacing w:after="0"/>
              <w:ind w:left="135"/>
            </w:pPr>
          </w:p>
        </w:tc>
      </w:tr>
      <w:tr w:rsidR="00AF78D7" w14:paraId="1A3F52B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F864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EB2E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82E7D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60B3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E8EF4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F8C3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41B7D" w14:textId="77777777" w:rsidR="00AF78D7" w:rsidRDefault="00AF78D7">
            <w:pPr>
              <w:spacing w:after="0"/>
              <w:ind w:left="135"/>
            </w:pPr>
          </w:p>
        </w:tc>
      </w:tr>
      <w:tr w:rsidR="00AF78D7" w14:paraId="526882A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551B3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0B8B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BAE16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660AC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B75BF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4FE20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E2118" w14:textId="77777777" w:rsidR="00AF78D7" w:rsidRDefault="00AF78D7">
            <w:pPr>
              <w:spacing w:after="0"/>
              <w:ind w:left="135"/>
            </w:pPr>
          </w:p>
        </w:tc>
      </w:tr>
      <w:tr w:rsidR="00AF78D7" w14:paraId="35E9FA4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991A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05314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40051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0728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06FC9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15DCC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C31AD9" w14:textId="77777777" w:rsidR="00AF78D7" w:rsidRDefault="00AF78D7">
            <w:pPr>
              <w:spacing w:after="0"/>
              <w:ind w:left="135"/>
            </w:pPr>
          </w:p>
        </w:tc>
      </w:tr>
      <w:tr w:rsidR="00AF78D7" w14:paraId="7646320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32808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9B0F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7636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FE291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A03D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F1E4F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A72E3" w14:textId="77777777" w:rsidR="00AF78D7" w:rsidRDefault="00AF78D7">
            <w:pPr>
              <w:spacing w:after="0"/>
              <w:ind w:left="135"/>
            </w:pPr>
          </w:p>
        </w:tc>
      </w:tr>
      <w:tr w:rsidR="00AF78D7" w14:paraId="3212769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FAF06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60EA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CD68D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3C258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9481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CFB18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DBA9EC" w14:textId="77777777" w:rsidR="00AF78D7" w:rsidRDefault="00AF78D7">
            <w:pPr>
              <w:spacing w:after="0"/>
              <w:ind w:left="135"/>
            </w:pPr>
          </w:p>
        </w:tc>
      </w:tr>
      <w:tr w:rsidR="00AF78D7" w14:paraId="1F6DA1A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5C26A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34CB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E34BA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ABFA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F65B8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2344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3D0174" w14:textId="77777777" w:rsidR="00AF78D7" w:rsidRDefault="00AF78D7">
            <w:pPr>
              <w:spacing w:after="0"/>
              <w:ind w:left="135"/>
            </w:pPr>
          </w:p>
        </w:tc>
      </w:tr>
      <w:tr w:rsidR="00AF78D7" w14:paraId="4CB8F2C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E017D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FF44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4AA80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1CC76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1B3A9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3DA8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03F41D" w14:textId="77777777" w:rsidR="00AF78D7" w:rsidRDefault="00AF78D7">
            <w:pPr>
              <w:spacing w:after="0"/>
              <w:ind w:left="135"/>
            </w:pPr>
          </w:p>
        </w:tc>
      </w:tr>
      <w:tr w:rsidR="00AF78D7" w14:paraId="4A59361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46618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882D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F2853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9ACBE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8DF96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A6723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794502" w14:textId="77777777" w:rsidR="00AF78D7" w:rsidRDefault="00AF78D7">
            <w:pPr>
              <w:spacing w:after="0"/>
              <w:ind w:left="135"/>
            </w:pPr>
          </w:p>
        </w:tc>
      </w:tr>
      <w:tr w:rsidR="00AF78D7" w14:paraId="70301AA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C09E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5F4E9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E1556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52FB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53A81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5425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DF8D7" w14:textId="77777777" w:rsidR="00AF78D7" w:rsidRDefault="00AF78D7">
            <w:pPr>
              <w:spacing w:after="0"/>
              <w:ind w:left="135"/>
            </w:pPr>
          </w:p>
        </w:tc>
      </w:tr>
      <w:tr w:rsidR="00AF78D7" w14:paraId="4D6152B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B94F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EC457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8EF3B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282B4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110DC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4B1E2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CFBBB8" w14:textId="77777777" w:rsidR="00AF78D7" w:rsidRDefault="00AF78D7">
            <w:pPr>
              <w:spacing w:after="0"/>
              <w:ind w:left="135"/>
            </w:pPr>
          </w:p>
        </w:tc>
      </w:tr>
      <w:tr w:rsidR="00AF78D7" w14:paraId="62EC5DB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AE29C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5196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2C25B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AE9D4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D4FD3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0419C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5EA4FD" w14:textId="77777777" w:rsidR="00AF78D7" w:rsidRDefault="00AF78D7">
            <w:pPr>
              <w:spacing w:after="0"/>
              <w:ind w:left="135"/>
            </w:pPr>
          </w:p>
        </w:tc>
      </w:tr>
      <w:tr w:rsidR="00AF78D7" w14:paraId="388F70E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D5282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229C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B86C77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5D02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FF1A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D5E94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26A28" w14:textId="77777777" w:rsidR="00AF78D7" w:rsidRDefault="00AF78D7">
            <w:pPr>
              <w:spacing w:after="0"/>
              <w:ind w:left="135"/>
            </w:pPr>
          </w:p>
        </w:tc>
      </w:tr>
      <w:tr w:rsidR="00AF78D7" w14:paraId="1680792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EBF94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6258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B84A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C491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CBE19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999A6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C5E8CA" w14:textId="77777777" w:rsidR="00AF78D7" w:rsidRDefault="00AF78D7">
            <w:pPr>
              <w:spacing w:after="0"/>
              <w:ind w:left="135"/>
            </w:pPr>
          </w:p>
        </w:tc>
      </w:tr>
      <w:tr w:rsidR="00AF78D7" w14:paraId="0A8EAAC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B3C89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4493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1A7BF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234D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1862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04578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9F2D04" w14:textId="77777777" w:rsidR="00AF78D7" w:rsidRDefault="00AF78D7">
            <w:pPr>
              <w:spacing w:after="0"/>
              <w:ind w:left="135"/>
            </w:pPr>
          </w:p>
        </w:tc>
      </w:tr>
      <w:tr w:rsidR="00AF78D7" w14:paraId="1F1C07B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3B44B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86DA2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22C66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336F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1574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7D668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32414" w14:textId="77777777" w:rsidR="00AF78D7" w:rsidRDefault="00AF78D7">
            <w:pPr>
              <w:spacing w:after="0"/>
              <w:ind w:left="135"/>
            </w:pPr>
          </w:p>
        </w:tc>
      </w:tr>
      <w:tr w:rsidR="00AF78D7" w14:paraId="0ADF54A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60689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87D4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0A2D1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166B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F12C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096B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A2C152" w14:textId="77777777" w:rsidR="00AF78D7" w:rsidRDefault="00AF78D7">
            <w:pPr>
              <w:spacing w:after="0"/>
              <w:ind w:left="135"/>
            </w:pPr>
          </w:p>
        </w:tc>
      </w:tr>
      <w:tr w:rsidR="00AF78D7" w14:paraId="18F6479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EAFC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A58D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DEC0A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92191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D87CD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39170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350463" w14:textId="77777777" w:rsidR="00AF78D7" w:rsidRDefault="00AF78D7">
            <w:pPr>
              <w:spacing w:after="0"/>
              <w:ind w:left="135"/>
            </w:pPr>
          </w:p>
        </w:tc>
      </w:tr>
      <w:tr w:rsidR="00AF78D7" w14:paraId="7C2FD95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2669C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4573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83096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0DDE7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1C275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1EF41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8750B3" w14:textId="77777777" w:rsidR="00AF78D7" w:rsidRDefault="00AF78D7">
            <w:pPr>
              <w:spacing w:after="0"/>
              <w:ind w:left="135"/>
            </w:pPr>
          </w:p>
        </w:tc>
      </w:tr>
      <w:tr w:rsidR="00AF78D7" w14:paraId="7AA8778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B1B12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6EBC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028B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5755F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88C76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5C35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346236" w14:textId="77777777" w:rsidR="00AF78D7" w:rsidRDefault="00AF78D7">
            <w:pPr>
              <w:spacing w:after="0"/>
              <w:ind w:left="135"/>
            </w:pPr>
          </w:p>
        </w:tc>
      </w:tr>
      <w:tr w:rsidR="00AF78D7" w14:paraId="1DDE4AA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FE3B9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065D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8F06F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0A741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13773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D10D9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030B88" w14:textId="77777777" w:rsidR="00AF78D7" w:rsidRDefault="00AF78D7">
            <w:pPr>
              <w:spacing w:after="0"/>
              <w:ind w:left="135"/>
            </w:pPr>
          </w:p>
        </w:tc>
      </w:tr>
      <w:tr w:rsidR="00AF78D7" w14:paraId="705223C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E2D83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E6164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3B333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2972F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2B61D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554A3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0D53BC" w14:textId="77777777" w:rsidR="00AF78D7" w:rsidRDefault="00AF78D7">
            <w:pPr>
              <w:spacing w:after="0"/>
              <w:ind w:left="135"/>
            </w:pPr>
          </w:p>
        </w:tc>
      </w:tr>
      <w:tr w:rsidR="00AF78D7" w14:paraId="6F044AC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33198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8201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42BC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317E0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BD176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36C49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20EBD6" w14:textId="77777777" w:rsidR="00AF78D7" w:rsidRDefault="00AF78D7">
            <w:pPr>
              <w:spacing w:after="0"/>
              <w:ind w:left="135"/>
            </w:pPr>
          </w:p>
        </w:tc>
      </w:tr>
      <w:tr w:rsidR="00AF78D7" w14:paraId="1BA3D5A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B6A76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15A9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3DE8F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20155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F85D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1F78A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3904F" w14:textId="77777777" w:rsidR="00AF78D7" w:rsidRDefault="00AF78D7">
            <w:pPr>
              <w:spacing w:after="0"/>
              <w:ind w:left="135"/>
            </w:pPr>
          </w:p>
        </w:tc>
      </w:tr>
      <w:tr w:rsidR="00AF78D7" w14:paraId="6F78198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4949C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041C4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7DA6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51EE2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2AB82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82D9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29463A" w14:textId="77777777" w:rsidR="00AF78D7" w:rsidRDefault="00AF78D7">
            <w:pPr>
              <w:spacing w:after="0"/>
              <w:ind w:left="135"/>
            </w:pPr>
          </w:p>
        </w:tc>
      </w:tr>
      <w:tr w:rsidR="00AF78D7" w14:paraId="2D94102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773C0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7EF5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B5484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A3833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ECEB1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451C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C17AE3" w14:textId="77777777" w:rsidR="00AF78D7" w:rsidRDefault="00AF78D7">
            <w:pPr>
              <w:spacing w:after="0"/>
              <w:ind w:left="135"/>
            </w:pPr>
          </w:p>
        </w:tc>
      </w:tr>
      <w:tr w:rsidR="00AF78D7" w14:paraId="11087E9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3CC97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A9D0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36B62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F6371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ABD68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50DD5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84194" w14:textId="77777777" w:rsidR="00AF78D7" w:rsidRDefault="00AF78D7">
            <w:pPr>
              <w:spacing w:after="0"/>
              <w:ind w:left="135"/>
            </w:pPr>
          </w:p>
        </w:tc>
      </w:tr>
      <w:tr w:rsidR="00AF78D7" w14:paraId="2E44F66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EE418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5830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8FB3D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F2862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11AAE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D77D1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E60B1B" w14:textId="77777777" w:rsidR="00AF78D7" w:rsidRDefault="00AF78D7">
            <w:pPr>
              <w:spacing w:after="0"/>
              <w:ind w:left="135"/>
            </w:pPr>
          </w:p>
        </w:tc>
      </w:tr>
      <w:tr w:rsidR="00AF78D7" w14:paraId="54A2364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ADC75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4A94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FA2E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3926C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905B6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0E8AF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F59000" w14:textId="77777777" w:rsidR="00AF78D7" w:rsidRDefault="00AF78D7">
            <w:pPr>
              <w:spacing w:after="0"/>
              <w:ind w:left="135"/>
            </w:pPr>
          </w:p>
        </w:tc>
      </w:tr>
      <w:tr w:rsidR="00AF78D7" w14:paraId="2B57995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9194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CCB8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9068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C7F6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1414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221F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BE3DD9" w14:textId="77777777" w:rsidR="00AF78D7" w:rsidRDefault="00AF78D7">
            <w:pPr>
              <w:spacing w:after="0"/>
              <w:ind w:left="135"/>
            </w:pPr>
          </w:p>
        </w:tc>
      </w:tr>
      <w:tr w:rsidR="00AF78D7" w14:paraId="024C601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A304A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5AD1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FF31C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26D13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348D3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B0C5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B63641" w14:textId="77777777" w:rsidR="00AF78D7" w:rsidRDefault="00AF78D7">
            <w:pPr>
              <w:spacing w:after="0"/>
              <w:ind w:left="135"/>
            </w:pPr>
          </w:p>
        </w:tc>
      </w:tr>
      <w:tr w:rsidR="00AF78D7" w14:paraId="4783419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0F0B3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E84B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A7413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EC7A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E539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9C6B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68FB73" w14:textId="77777777" w:rsidR="00AF78D7" w:rsidRDefault="00AF78D7">
            <w:pPr>
              <w:spacing w:after="0"/>
              <w:ind w:left="135"/>
            </w:pPr>
          </w:p>
        </w:tc>
      </w:tr>
      <w:tr w:rsidR="00AF78D7" w14:paraId="347527A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79383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F874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A67A9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93EE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00F0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D15A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744B30" w14:textId="77777777" w:rsidR="00AF78D7" w:rsidRDefault="00AF78D7">
            <w:pPr>
              <w:spacing w:after="0"/>
              <w:ind w:left="135"/>
            </w:pPr>
          </w:p>
        </w:tc>
      </w:tr>
      <w:tr w:rsidR="00AF78D7" w14:paraId="56858C5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7F533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8302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4B695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13D73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31DF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1131D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B11BD4" w14:textId="77777777" w:rsidR="00AF78D7" w:rsidRDefault="00AF78D7">
            <w:pPr>
              <w:spacing w:after="0"/>
              <w:ind w:left="135"/>
            </w:pPr>
          </w:p>
        </w:tc>
      </w:tr>
      <w:tr w:rsidR="00AF78D7" w14:paraId="5E79FAD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66279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9D65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6FFB6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0C82A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FDDBA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1317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34B112" w14:textId="77777777" w:rsidR="00AF78D7" w:rsidRDefault="00AF78D7">
            <w:pPr>
              <w:spacing w:after="0"/>
              <w:ind w:left="135"/>
            </w:pPr>
          </w:p>
        </w:tc>
      </w:tr>
      <w:tr w:rsidR="00AF78D7" w14:paraId="1A23EBE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9A164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547BE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2220E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57C3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BF1B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51D9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0C624C" w14:textId="77777777" w:rsidR="00AF78D7" w:rsidRDefault="00AF78D7">
            <w:pPr>
              <w:spacing w:after="0"/>
              <w:ind w:left="135"/>
            </w:pPr>
          </w:p>
        </w:tc>
      </w:tr>
      <w:tr w:rsidR="00AF78D7" w14:paraId="7C36E05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1DE52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C895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CD05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1E40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870BB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D90D0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D66D96" w14:textId="77777777" w:rsidR="00AF78D7" w:rsidRDefault="00AF78D7">
            <w:pPr>
              <w:spacing w:after="0"/>
              <w:ind w:left="135"/>
            </w:pPr>
          </w:p>
        </w:tc>
      </w:tr>
      <w:tr w:rsidR="00AF78D7" w14:paraId="36B0340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4A5DE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2169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29F30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5E232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77321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C9423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FD4796" w14:textId="77777777" w:rsidR="00AF78D7" w:rsidRDefault="00AF78D7">
            <w:pPr>
              <w:spacing w:after="0"/>
              <w:ind w:left="135"/>
            </w:pPr>
          </w:p>
        </w:tc>
      </w:tr>
      <w:tr w:rsidR="00AF78D7" w14:paraId="60F2F11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C82DD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4117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6DB83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4147E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184E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03522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46927" w14:textId="77777777" w:rsidR="00AF78D7" w:rsidRDefault="00AF78D7">
            <w:pPr>
              <w:spacing w:after="0"/>
              <w:ind w:left="135"/>
            </w:pPr>
          </w:p>
        </w:tc>
      </w:tr>
      <w:tr w:rsidR="00AF78D7" w14:paraId="68280E5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178C6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1C96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8053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C69B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716D4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ADD3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47FD0" w14:textId="77777777" w:rsidR="00AF78D7" w:rsidRDefault="00AF78D7">
            <w:pPr>
              <w:spacing w:after="0"/>
              <w:ind w:left="135"/>
            </w:pPr>
          </w:p>
        </w:tc>
      </w:tr>
      <w:tr w:rsidR="00AF78D7" w14:paraId="2C6DE1C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BA761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15EC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AE770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19F76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3423E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2ECD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5320D" w14:textId="77777777" w:rsidR="00AF78D7" w:rsidRDefault="00AF78D7">
            <w:pPr>
              <w:spacing w:after="0"/>
              <w:ind w:left="135"/>
            </w:pPr>
          </w:p>
        </w:tc>
      </w:tr>
      <w:tr w:rsidR="00AF78D7" w14:paraId="72C7AEF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C87D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2E03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0C44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45810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74933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41318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15BB86" w14:textId="77777777" w:rsidR="00AF78D7" w:rsidRDefault="00AF78D7">
            <w:pPr>
              <w:spacing w:after="0"/>
              <w:ind w:left="135"/>
            </w:pPr>
          </w:p>
        </w:tc>
      </w:tr>
      <w:tr w:rsidR="00AF78D7" w14:paraId="0903DFA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90F94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8CD4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7C93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F84E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FA225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03C1E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320558" w14:textId="77777777" w:rsidR="00AF78D7" w:rsidRDefault="00AF78D7">
            <w:pPr>
              <w:spacing w:after="0"/>
              <w:ind w:left="135"/>
            </w:pPr>
          </w:p>
        </w:tc>
      </w:tr>
      <w:tr w:rsidR="00AF78D7" w14:paraId="3D6FE74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A8E07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80F4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F96F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BFA96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D35B5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6400E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839820" w14:textId="77777777" w:rsidR="00AF78D7" w:rsidRDefault="00AF78D7">
            <w:pPr>
              <w:spacing w:after="0"/>
              <w:ind w:left="135"/>
            </w:pPr>
          </w:p>
        </w:tc>
      </w:tr>
      <w:tr w:rsidR="00AF78D7" w14:paraId="694965B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087F1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139B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10654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09D39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074BA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EE32E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240E68" w14:textId="77777777" w:rsidR="00AF78D7" w:rsidRDefault="00AF78D7">
            <w:pPr>
              <w:spacing w:after="0"/>
              <w:ind w:left="135"/>
            </w:pPr>
          </w:p>
        </w:tc>
      </w:tr>
      <w:tr w:rsidR="00AF78D7" w14:paraId="5C02DFD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CF6D8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9A44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10995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D6FB5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4172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A862D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E4DD18" w14:textId="77777777" w:rsidR="00AF78D7" w:rsidRDefault="00AF78D7">
            <w:pPr>
              <w:spacing w:after="0"/>
              <w:ind w:left="135"/>
            </w:pPr>
          </w:p>
        </w:tc>
      </w:tr>
      <w:tr w:rsidR="00AF78D7" w14:paraId="0B390A3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51701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6761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2DA99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CF35F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6C64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0B74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840ECF" w14:textId="77777777" w:rsidR="00AF78D7" w:rsidRDefault="00AF78D7">
            <w:pPr>
              <w:spacing w:after="0"/>
              <w:ind w:left="135"/>
            </w:pPr>
          </w:p>
        </w:tc>
      </w:tr>
      <w:tr w:rsidR="00AF78D7" w14:paraId="60C9587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4ACDB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262C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47E2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9774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21DC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D81E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8E8676" w14:textId="77777777" w:rsidR="00AF78D7" w:rsidRDefault="00AF78D7">
            <w:pPr>
              <w:spacing w:after="0"/>
              <w:ind w:left="135"/>
            </w:pPr>
          </w:p>
        </w:tc>
      </w:tr>
      <w:tr w:rsidR="00AF78D7" w14:paraId="6422AAC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54F54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16E6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05D45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B0D74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401F9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09B7A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D777FC" w14:textId="77777777" w:rsidR="00AF78D7" w:rsidRDefault="00AF78D7">
            <w:pPr>
              <w:spacing w:after="0"/>
              <w:ind w:left="135"/>
            </w:pPr>
          </w:p>
        </w:tc>
      </w:tr>
      <w:tr w:rsidR="00AF78D7" w14:paraId="10F4B7D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D8E6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CA23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F7020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1674C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8BD2A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1C7BD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C81C5B" w14:textId="77777777" w:rsidR="00AF78D7" w:rsidRDefault="00AF78D7">
            <w:pPr>
              <w:spacing w:after="0"/>
              <w:ind w:left="135"/>
            </w:pPr>
          </w:p>
        </w:tc>
      </w:tr>
      <w:tr w:rsidR="00AF78D7" w14:paraId="01339DD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3C577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547B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CC907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CE26E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B747C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4991A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65B73E" w14:textId="77777777" w:rsidR="00AF78D7" w:rsidRDefault="00AF78D7">
            <w:pPr>
              <w:spacing w:after="0"/>
              <w:ind w:left="135"/>
            </w:pPr>
          </w:p>
        </w:tc>
      </w:tr>
      <w:tr w:rsidR="00AF78D7" w14:paraId="6DAD0BC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3C070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7101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0C7D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03D6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A17E2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70714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B7BBD0" w14:textId="77777777" w:rsidR="00AF78D7" w:rsidRDefault="00AF78D7">
            <w:pPr>
              <w:spacing w:after="0"/>
              <w:ind w:left="135"/>
            </w:pPr>
          </w:p>
        </w:tc>
      </w:tr>
      <w:tr w:rsidR="00AF78D7" w14:paraId="6E3AD24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9BCB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A8AC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6AF89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096B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32079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59753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348C0" w14:textId="77777777" w:rsidR="00AF78D7" w:rsidRDefault="00AF78D7">
            <w:pPr>
              <w:spacing w:after="0"/>
              <w:ind w:left="135"/>
            </w:pPr>
          </w:p>
        </w:tc>
      </w:tr>
      <w:tr w:rsidR="00AF78D7" w14:paraId="3301297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A2CB2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9A39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E69A3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B65A0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8FE5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2E94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2B8103" w14:textId="77777777" w:rsidR="00AF78D7" w:rsidRDefault="00AF78D7">
            <w:pPr>
              <w:spacing w:after="0"/>
              <w:ind w:left="135"/>
            </w:pPr>
          </w:p>
        </w:tc>
      </w:tr>
      <w:tr w:rsidR="00AF78D7" w14:paraId="50B7905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A121E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EB36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551C0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213FC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98FCE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2AFF9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B0264" w14:textId="77777777" w:rsidR="00AF78D7" w:rsidRDefault="00AF78D7">
            <w:pPr>
              <w:spacing w:after="0"/>
              <w:ind w:left="135"/>
            </w:pPr>
          </w:p>
        </w:tc>
      </w:tr>
      <w:tr w:rsidR="00AF78D7" w14:paraId="250F31C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8530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6516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E44D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53FDB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38465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F0608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B44030" w14:textId="77777777" w:rsidR="00AF78D7" w:rsidRDefault="00AF78D7">
            <w:pPr>
              <w:spacing w:after="0"/>
              <w:ind w:left="135"/>
            </w:pPr>
          </w:p>
        </w:tc>
      </w:tr>
      <w:tr w:rsidR="00AF78D7" w14:paraId="63D963E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F6606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E6FC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73A70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C4B3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DED8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CEE93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D54588" w14:textId="77777777" w:rsidR="00AF78D7" w:rsidRDefault="00AF78D7">
            <w:pPr>
              <w:spacing w:after="0"/>
              <w:ind w:left="135"/>
            </w:pPr>
          </w:p>
        </w:tc>
      </w:tr>
      <w:tr w:rsidR="00AF78D7" w14:paraId="12AB351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DB35C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A82A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635AC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9F0FF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333D2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BD1E1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39136D" w14:textId="77777777" w:rsidR="00AF78D7" w:rsidRDefault="00AF78D7">
            <w:pPr>
              <w:spacing w:after="0"/>
              <w:ind w:left="135"/>
            </w:pPr>
          </w:p>
        </w:tc>
      </w:tr>
      <w:tr w:rsidR="00AF78D7" w14:paraId="7DFC61B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204F0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3B42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A401E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E9055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F4E2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E4E1D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8C222" w14:textId="77777777" w:rsidR="00AF78D7" w:rsidRDefault="00AF78D7">
            <w:pPr>
              <w:spacing w:after="0"/>
              <w:ind w:left="135"/>
            </w:pPr>
          </w:p>
        </w:tc>
      </w:tr>
      <w:tr w:rsidR="00AF78D7" w14:paraId="3E477E8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3CF79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F2C3C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4E83E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765F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FE39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4BD61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08127" w14:textId="77777777" w:rsidR="00AF78D7" w:rsidRDefault="00AF78D7">
            <w:pPr>
              <w:spacing w:after="0"/>
              <w:ind w:left="135"/>
            </w:pPr>
          </w:p>
        </w:tc>
      </w:tr>
      <w:tr w:rsidR="00AF78D7" w14:paraId="7F91E92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CDADD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34F8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5DAA0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0C82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1B527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367D7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7EB7C" w14:textId="77777777" w:rsidR="00AF78D7" w:rsidRDefault="00AF78D7">
            <w:pPr>
              <w:spacing w:after="0"/>
              <w:ind w:left="135"/>
            </w:pPr>
          </w:p>
        </w:tc>
      </w:tr>
      <w:tr w:rsidR="00AF78D7" w14:paraId="20C8A29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AAB71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DD3A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EE7F2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08C7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69FC9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0BF64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F428A9" w14:textId="77777777" w:rsidR="00AF78D7" w:rsidRDefault="00AF78D7">
            <w:pPr>
              <w:spacing w:after="0"/>
              <w:ind w:left="135"/>
            </w:pPr>
          </w:p>
        </w:tc>
      </w:tr>
      <w:tr w:rsidR="00AF78D7" w14:paraId="78AFDB7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11D0A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F263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E9A34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29EDC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4B9D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AA94A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155D7A" w14:textId="77777777" w:rsidR="00AF78D7" w:rsidRDefault="00AF78D7">
            <w:pPr>
              <w:spacing w:after="0"/>
              <w:ind w:left="135"/>
            </w:pPr>
          </w:p>
        </w:tc>
      </w:tr>
      <w:tr w:rsidR="00AF78D7" w14:paraId="1299457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84909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C01F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D540E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275FF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9876B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F465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0A34D3" w14:textId="77777777" w:rsidR="00AF78D7" w:rsidRDefault="00AF78D7">
            <w:pPr>
              <w:spacing w:after="0"/>
              <w:ind w:left="135"/>
            </w:pPr>
          </w:p>
        </w:tc>
      </w:tr>
      <w:tr w:rsidR="00AF78D7" w14:paraId="38EEABC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0BA72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8355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C44BD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9D3D4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44E16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87012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3465A" w14:textId="77777777" w:rsidR="00AF78D7" w:rsidRDefault="00AF78D7">
            <w:pPr>
              <w:spacing w:after="0"/>
              <w:ind w:left="135"/>
            </w:pPr>
          </w:p>
        </w:tc>
      </w:tr>
      <w:tr w:rsidR="00AF78D7" w14:paraId="422D4BE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41F81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8818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EDB75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A041E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0E047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CDAA7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104B80" w14:textId="77777777" w:rsidR="00AF78D7" w:rsidRDefault="00AF78D7">
            <w:pPr>
              <w:spacing w:after="0"/>
              <w:ind w:left="135"/>
            </w:pPr>
          </w:p>
        </w:tc>
      </w:tr>
      <w:tr w:rsidR="00AF78D7" w14:paraId="6BB8A32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5FE6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D068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AFB4AB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B2DF4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2DB5B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A0E30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3650E" w14:textId="77777777" w:rsidR="00AF78D7" w:rsidRDefault="00AF78D7">
            <w:pPr>
              <w:spacing w:after="0"/>
              <w:ind w:left="135"/>
            </w:pPr>
          </w:p>
        </w:tc>
      </w:tr>
      <w:tr w:rsidR="00AF78D7" w14:paraId="3440BA7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58CE1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E6180C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35753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DE147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5265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5D18D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F01B1" w14:textId="77777777" w:rsidR="00AF78D7" w:rsidRDefault="00AF78D7">
            <w:pPr>
              <w:spacing w:after="0"/>
              <w:ind w:left="135"/>
            </w:pPr>
          </w:p>
        </w:tc>
      </w:tr>
      <w:tr w:rsidR="00AF78D7" w14:paraId="77589B1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3D646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1BE1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25C60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9EBC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4816B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9BBB5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6F3BDE" w14:textId="77777777" w:rsidR="00AF78D7" w:rsidRDefault="00AF78D7">
            <w:pPr>
              <w:spacing w:after="0"/>
              <w:ind w:left="135"/>
            </w:pPr>
          </w:p>
        </w:tc>
      </w:tr>
      <w:tr w:rsidR="00AF78D7" w14:paraId="599D973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43EE8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3351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9ABF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639E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E84EB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20059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824BAB" w14:textId="77777777" w:rsidR="00AF78D7" w:rsidRDefault="00AF78D7">
            <w:pPr>
              <w:spacing w:after="0"/>
              <w:ind w:left="135"/>
            </w:pPr>
          </w:p>
        </w:tc>
      </w:tr>
      <w:tr w:rsidR="00AF78D7" w14:paraId="25D2065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0013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C413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F0D2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88B57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A73CE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D912A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ACB615" w14:textId="77777777" w:rsidR="00AF78D7" w:rsidRDefault="00AF78D7">
            <w:pPr>
              <w:spacing w:after="0"/>
              <w:ind w:left="135"/>
            </w:pPr>
          </w:p>
        </w:tc>
      </w:tr>
      <w:tr w:rsidR="00AF78D7" w14:paraId="5EA32D7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491E3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1977E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18C04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5B0A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A69B0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95793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58E703" w14:textId="77777777" w:rsidR="00AF78D7" w:rsidRDefault="00AF78D7">
            <w:pPr>
              <w:spacing w:after="0"/>
              <w:ind w:left="135"/>
            </w:pPr>
          </w:p>
        </w:tc>
      </w:tr>
      <w:tr w:rsidR="00AF78D7" w14:paraId="1AD2156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3093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6440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7D66D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FF25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0ED7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81C8D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03A4B3" w14:textId="77777777" w:rsidR="00AF78D7" w:rsidRDefault="00AF78D7">
            <w:pPr>
              <w:spacing w:after="0"/>
              <w:ind w:left="135"/>
            </w:pPr>
          </w:p>
        </w:tc>
      </w:tr>
      <w:tr w:rsidR="00AF78D7" w14:paraId="58BCE3B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8C215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7789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0A3A5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6CA3E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D98BC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D480B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5A3556" w14:textId="77777777" w:rsidR="00AF78D7" w:rsidRDefault="00AF78D7">
            <w:pPr>
              <w:spacing w:after="0"/>
              <w:ind w:left="135"/>
            </w:pPr>
          </w:p>
        </w:tc>
      </w:tr>
      <w:tr w:rsidR="00AF78D7" w14:paraId="13D94EC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86AD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6F2D9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F52A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D20EF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49B6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9B1E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CBBB33" w14:textId="77777777" w:rsidR="00AF78D7" w:rsidRDefault="00AF78D7">
            <w:pPr>
              <w:spacing w:after="0"/>
              <w:ind w:left="135"/>
            </w:pPr>
          </w:p>
        </w:tc>
      </w:tr>
      <w:tr w:rsidR="00AF78D7" w14:paraId="71AF9F0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B0B59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30E4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7FBB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402BE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E09B3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AED76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8A8F7E" w14:textId="77777777" w:rsidR="00AF78D7" w:rsidRDefault="00AF78D7">
            <w:pPr>
              <w:spacing w:after="0"/>
              <w:ind w:left="135"/>
            </w:pPr>
          </w:p>
        </w:tc>
      </w:tr>
      <w:tr w:rsidR="00AF78D7" w14:paraId="41CC845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74A99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B860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71E24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03BEC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BA961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D847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FB054" w14:textId="77777777" w:rsidR="00AF78D7" w:rsidRDefault="00AF78D7">
            <w:pPr>
              <w:spacing w:after="0"/>
              <w:ind w:left="135"/>
            </w:pPr>
          </w:p>
        </w:tc>
      </w:tr>
      <w:tr w:rsidR="00AF78D7" w14:paraId="3EC1B18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FD16B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DCEB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D0009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B3B75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8C47B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A7EE2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69251D" w14:textId="77777777" w:rsidR="00AF78D7" w:rsidRDefault="00AF78D7">
            <w:pPr>
              <w:spacing w:after="0"/>
              <w:ind w:left="135"/>
            </w:pPr>
          </w:p>
        </w:tc>
      </w:tr>
      <w:tr w:rsidR="00AF78D7" w14:paraId="30A12B9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C4B31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7E09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0FA2C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E550D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A1A3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BD9D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FDEBF" w14:textId="77777777" w:rsidR="00AF78D7" w:rsidRDefault="00AF78D7">
            <w:pPr>
              <w:spacing w:after="0"/>
              <w:ind w:left="135"/>
            </w:pPr>
          </w:p>
        </w:tc>
      </w:tr>
      <w:tr w:rsidR="00AF78D7" w14:paraId="11634BE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12106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C235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B5D93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9F30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CC752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B6784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3167AD" w14:textId="77777777" w:rsidR="00AF78D7" w:rsidRDefault="00AF78D7">
            <w:pPr>
              <w:spacing w:after="0"/>
              <w:ind w:left="135"/>
            </w:pPr>
          </w:p>
        </w:tc>
      </w:tr>
      <w:tr w:rsidR="00AF78D7" w14:paraId="01CD601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64115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A45C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545B0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422A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236DF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3D6C4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F9C57" w14:textId="77777777" w:rsidR="00AF78D7" w:rsidRDefault="00AF78D7">
            <w:pPr>
              <w:spacing w:after="0"/>
              <w:ind w:left="135"/>
            </w:pPr>
          </w:p>
        </w:tc>
      </w:tr>
      <w:tr w:rsidR="00AF78D7" w14:paraId="5B47172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EC2BD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9EC7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D22FA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C0FD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9491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6770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07EA4" w14:textId="77777777" w:rsidR="00AF78D7" w:rsidRDefault="00AF78D7">
            <w:pPr>
              <w:spacing w:after="0"/>
              <w:ind w:left="135"/>
            </w:pPr>
          </w:p>
        </w:tc>
      </w:tr>
      <w:tr w:rsidR="00AF78D7" w14:paraId="5D98F8E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50B24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D4FA1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8BB83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82BF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2A9B5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96037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FC22D" w14:textId="77777777" w:rsidR="00AF78D7" w:rsidRDefault="00AF78D7">
            <w:pPr>
              <w:spacing w:after="0"/>
              <w:ind w:left="135"/>
            </w:pPr>
          </w:p>
        </w:tc>
      </w:tr>
      <w:tr w:rsidR="00AF78D7" w14:paraId="030D32B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2D8B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8FDF6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7A823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1F48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EF7F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BDAE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78D842" w14:textId="77777777" w:rsidR="00AF78D7" w:rsidRDefault="00AF78D7">
            <w:pPr>
              <w:spacing w:after="0"/>
              <w:ind w:left="135"/>
            </w:pPr>
          </w:p>
        </w:tc>
      </w:tr>
      <w:tr w:rsidR="00AF78D7" w14:paraId="6F2C639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6089E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7257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84CF5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44F7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3A88C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9D819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80AAFB" w14:textId="77777777" w:rsidR="00AF78D7" w:rsidRDefault="00AF78D7">
            <w:pPr>
              <w:spacing w:after="0"/>
              <w:ind w:left="135"/>
            </w:pPr>
          </w:p>
        </w:tc>
      </w:tr>
      <w:tr w:rsidR="00AF78D7" w14:paraId="0A4FFB7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F5237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E926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2445A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0DA4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2C1F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A8EBD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6C6448" w14:textId="77777777" w:rsidR="00AF78D7" w:rsidRDefault="00AF78D7">
            <w:pPr>
              <w:spacing w:after="0"/>
              <w:ind w:left="135"/>
            </w:pPr>
          </w:p>
        </w:tc>
      </w:tr>
      <w:tr w:rsidR="00AF78D7" w14:paraId="60397EB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6DFD5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D8E0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FB4E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C11D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35D5D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59D71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9EB2AE" w14:textId="77777777" w:rsidR="00AF78D7" w:rsidRDefault="00AF78D7">
            <w:pPr>
              <w:spacing w:after="0"/>
              <w:ind w:left="135"/>
            </w:pPr>
          </w:p>
        </w:tc>
      </w:tr>
      <w:tr w:rsidR="00AF78D7" w14:paraId="324AFF6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BE696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F509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2484F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D706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9D677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96665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E00C76" w14:textId="77777777" w:rsidR="00AF78D7" w:rsidRDefault="00AF78D7">
            <w:pPr>
              <w:spacing w:after="0"/>
              <w:ind w:left="135"/>
            </w:pPr>
          </w:p>
        </w:tc>
      </w:tr>
      <w:tr w:rsidR="00AF78D7" w14:paraId="7062927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34176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2011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9FA35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96FD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541F9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4BA16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7C5200" w14:textId="77777777" w:rsidR="00AF78D7" w:rsidRDefault="00AF78D7">
            <w:pPr>
              <w:spacing w:after="0"/>
              <w:ind w:left="135"/>
            </w:pPr>
          </w:p>
        </w:tc>
      </w:tr>
      <w:tr w:rsidR="00AF78D7" w14:paraId="370975D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95EC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5F53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C778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1386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D852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BA432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AEC6B2" w14:textId="77777777" w:rsidR="00AF78D7" w:rsidRDefault="00AF78D7">
            <w:pPr>
              <w:spacing w:after="0"/>
              <w:ind w:left="135"/>
            </w:pPr>
          </w:p>
        </w:tc>
      </w:tr>
      <w:tr w:rsidR="00AF78D7" w14:paraId="51CBC15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B083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76B53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1EDC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DB831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420CF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804E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E0A2A0" w14:textId="77777777" w:rsidR="00AF78D7" w:rsidRDefault="00AF78D7">
            <w:pPr>
              <w:spacing w:after="0"/>
              <w:ind w:left="135"/>
            </w:pPr>
          </w:p>
        </w:tc>
      </w:tr>
      <w:tr w:rsidR="00AF78D7" w14:paraId="482FB61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C62D0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B603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6791B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4E3B5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46C62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2DA34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DCFF01" w14:textId="77777777" w:rsidR="00AF78D7" w:rsidRDefault="00AF78D7">
            <w:pPr>
              <w:spacing w:after="0"/>
              <w:ind w:left="135"/>
            </w:pPr>
          </w:p>
        </w:tc>
      </w:tr>
      <w:tr w:rsidR="00AF78D7" w14:paraId="0A3A7D2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6932F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5512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96FEB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B6792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52189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55F3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A3D54B" w14:textId="77777777" w:rsidR="00AF78D7" w:rsidRDefault="00AF78D7">
            <w:pPr>
              <w:spacing w:after="0"/>
              <w:ind w:left="135"/>
            </w:pPr>
          </w:p>
        </w:tc>
      </w:tr>
      <w:tr w:rsidR="00AF78D7" w14:paraId="0A969BF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12CE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334B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A11D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DA733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2DB3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20F62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90AF01" w14:textId="77777777" w:rsidR="00AF78D7" w:rsidRDefault="00AF78D7">
            <w:pPr>
              <w:spacing w:after="0"/>
              <w:ind w:left="135"/>
            </w:pPr>
          </w:p>
        </w:tc>
      </w:tr>
      <w:tr w:rsidR="00AF78D7" w14:paraId="3E7A3E7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A546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5E9E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DB635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ED65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F1003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A17A6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E154AC" w14:textId="77777777" w:rsidR="00AF78D7" w:rsidRDefault="00AF78D7">
            <w:pPr>
              <w:spacing w:after="0"/>
              <w:ind w:left="135"/>
            </w:pPr>
          </w:p>
        </w:tc>
      </w:tr>
      <w:tr w:rsidR="00AF78D7" w14:paraId="3CCE71E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BB88B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7B4E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3202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D4B6F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7C93F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459AA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B321F" w14:textId="77777777" w:rsidR="00AF78D7" w:rsidRDefault="00AF78D7">
            <w:pPr>
              <w:spacing w:after="0"/>
              <w:ind w:left="135"/>
            </w:pPr>
          </w:p>
        </w:tc>
      </w:tr>
      <w:tr w:rsidR="00AF78D7" w14:paraId="66B05FD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F39B6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EB65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5BFE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5F153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BEEB0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4C316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103AE7" w14:textId="77777777" w:rsidR="00AF78D7" w:rsidRDefault="00AF78D7">
            <w:pPr>
              <w:spacing w:after="0"/>
              <w:ind w:left="135"/>
            </w:pPr>
          </w:p>
        </w:tc>
      </w:tr>
      <w:tr w:rsidR="00AF78D7" w14:paraId="364C261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5AD17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1C2C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3A274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00D61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1CBE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993D4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D1BCFE" w14:textId="77777777" w:rsidR="00AF78D7" w:rsidRDefault="00AF78D7">
            <w:pPr>
              <w:spacing w:after="0"/>
              <w:ind w:left="135"/>
            </w:pPr>
          </w:p>
        </w:tc>
      </w:tr>
      <w:tr w:rsidR="00AF78D7" w14:paraId="620DB2C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5DAF6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E2A2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43F50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1D00A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AF46C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B5C5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5369C5" w14:textId="77777777" w:rsidR="00AF78D7" w:rsidRDefault="00AF78D7">
            <w:pPr>
              <w:spacing w:after="0"/>
              <w:ind w:left="135"/>
            </w:pPr>
          </w:p>
        </w:tc>
      </w:tr>
      <w:tr w:rsidR="00AF78D7" w14:paraId="1F29C88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0AB8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2149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CD2E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4A16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515F1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BA9BD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F8C1A5" w14:textId="77777777" w:rsidR="00AF78D7" w:rsidRDefault="00AF78D7">
            <w:pPr>
              <w:spacing w:after="0"/>
              <w:ind w:left="135"/>
            </w:pPr>
          </w:p>
        </w:tc>
      </w:tr>
      <w:tr w:rsidR="00AF78D7" w14:paraId="139FF75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EF15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D213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713FC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8CA0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5B375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6826A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9ED6B7" w14:textId="77777777" w:rsidR="00AF78D7" w:rsidRDefault="00AF78D7">
            <w:pPr>
              <w:spacing w:after="0"/>
              <w:ind w:left="135"/>
            </w:pPr>
          </w:p>
        </w:tc>
      </w:tr>
      <w:tr w:rsidR="00AF78D7" w14:paraId="2F53CAD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E145D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0EC2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основная форма общения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12E1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348C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4CF61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8A399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D0DA4E" w14:textId="77777777" w:rsidR="00AF78D7" w:rsidRDefault="00AF78D7">
            <w:pPr>
              <w:spacing w:after="0"/>
              <w:ind w:left="135"/>
            </w:pPr>
          </w:p>
        </w:tc>
      </w:tr>
      <w:tr w:rsidR="00AF78D7" w14:paraId="5E41E4F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9A42A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C97C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7783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ABEEC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F3705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916E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60E519" w14:textId="77777777" w:rsidR="00AF78D7" w:rsidRDefault="00AF78D7">
            <w:pPr>
              <w:spacing w:after="0"/>
              <w:ind w:left="135"/>
            </w:pPr>
          </w:p>
        </w:tc>
      </w:tr>
      <w:tr w:rsidR="00AF78D7" w14:paraId="59D5EED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9E5B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EA5B4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7A66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97D09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298DB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2E780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C06B01" w14:textId="77777777" w:rsidR="00AF78D7" w:rsidRDefault="00AF78D7">
            <w:pPr>
              <w:spacing w:after="0"/>
              <w:ind w:left="135"/>
            </w:pPr>
          </w:p>
        </w:tc>
      </w:tr>
      <w:tr w:rsidR="00AF78D7" w14:paraId="3B9825B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39648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2A3D9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заглавная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E4B22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3080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73B5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9D950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6A6456" w14:textId="77777777" w:rsidR="00AF78D7" w:rsidRDefault="00AF78D7">
            <w:pPr>
              <w:spacing w:after="0"/>
              <w:ind w:left="135"/>
            </w:pPr>
          </w:p>
        </w:tc>
      </w:tr>
      <w:tr w:rsidR="00AF78D7" w14:paraId="68D57D1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EAA0E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AF70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53F48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D9AEB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10D67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002BE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04DCC" w14:textId="77777777" w:rsidR="00AF78D7" w:rsidRDefault="00AF78D7">
            <w:pPr>
              <w:spacing w:after="0"/>
              <w:ind w:left="135"/>
            </w:pPr>
          </w:p>
        </w:tc>
      </w:tr>
      <w:tr w:rsidR="00AF78D7" w14:paraId="210219E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2C264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6677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7BEDA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58630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DCC59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4D97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6893FD" w14:textId="77777777" w:rsidR="00AF78D7" w:rsidRDefault="00AF78D7">
            <w:pPr>
              <w:spacing w:after="0"/>
              <w:ind w:left="135"/>
            </w:pPr>
          </w:p>
        </w:tc>
      </w:tr>
      <w:tr w:rsidR="00AF78D7" w14:paraId="7604AB1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A8168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4CC3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B93B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EF2B6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61BAC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48693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FA6BC1" w14:textId="77777777" w:rsidR="00AF78D7" w:rsidRDefault="00AF78D7">
            <w:pPr>
              <w:spacing w:after="0"/>
              <w:ind w:left="135"/>
            </w:pPr>
          </w:p>
        </w:tc>
      </w:tr>
      <w:tr w:rsidR="00AF78D7" w14:paraId="44B9FD4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24ABB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DC1F7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B0C4F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82222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65493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B6F0B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E651F" w14:textId="77777777" w:rsidR="00AF78D7" w:rsidRDefault="00AF78D7">
            <w:pPr>
              <w:spacing w:after="0"/>
              <w:ind w:left="135"/>
            </w:pPr>
          </w:p>
        </w:tc>
      </w:tr>
      <w:tr w:rsidR="00AF78D7" w14:paraId="18BA59D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373EC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1116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B612A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F5A5C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E4628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3F21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8A2BAC" w14:textId="77777777" w:rsidR="00AF78D7" w:rsidRDefault="00AF78D7">
            <w:pPr>
              <w:spacing w:after="0"/>
              <w:ind w:left="135"/>
            </w:pPr>
          </w:p>
        </w:tc>
      </w:tr>
      <w:tr w:rsidR="00AF78D7" w14:paraId="6537B44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15B70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1BF95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3937F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26371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1C0DC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4A3DE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3584E3" w14:textId="77777777" w:rsidR="00AF78D7" w:rsidRDefault="00AF78D7">
            <w:pPr>
              <w:spacing w:after="0"/>
              <w:ind w:left="135"/>
            </w:pPr>
          </w:p>
        </w:tc>
      </w:tr>
      <w:tr w:rsidR="00AF78D7" w14:paraId="1531E28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B1FD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263F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1A5D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3076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021B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2AF3E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CA1A3" w14:textId="77777777" w:rsidR="00AF78D7" w:rsidRDefault="00AF78D7">
            <w:pPr>
              <w:spacing w:after="0"/>
              <w:ind w:left="135"/>
            </w:pPr>
          </w:p>
        </w:tc>
      </w:tr>
      <w:tr w:rsidR="00AF78D7" w14:paraId="6C77529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CD0A4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FEB1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B562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E607B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C2CB9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0A924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9B00B8" w14:textId="77777777" w:rsidR="00AF78D7" w:rsidRDefault="00AF78D7">
            <w:pPr>
              <w:spacing w:after="0"/>
              <w:ind w:left="135"/>
            </w:pPr>
          </w:p>
        </w:tc>
      </w:tr>
      <w:tr w:rsidR="00AF78D7" w14:paraId="3A91E54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A8F44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F237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0CC3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681F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43C3F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24E5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438D57" w14:textId="77777777" w:rsidR="00AF78D7" w:rsidRDefault="00AF78D7">
            <w:pPr>
              <w:spacing w:after="0"/>
              <w:ind w:left="135"/>
            </w:pPr>
          </w:p>
        </w:tc>
      </w:tr>
      <w:tr w:rsidR="00AF78D7" w14:paraId="055E5A8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16724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AAB3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82BC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B3A13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3BCE6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6A646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9B216F" w14:textId="77777777" w:rsidR="00AF78D7" w:rsidRDefault="00AF78D7">
            <w:pPr>
              <w:spacing w:after="0"/>
              <w:ind w:left="135"/>
            </w:pPr>
          </w:p>
        </w:tc>
      </w:tr>
      <w:tr w:rsidR="00AF78D7" w14:paraId="4DDF448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C366D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C839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60467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7D0A1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8142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29FE2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08CE4D" w14:textId="77777777" w:rsidR="00AF78D7" w:rsidRDefault="00AF78D7">
            <w:pPr>
              <w:spacing w:after="0"/>
              <w:ind w:left="135"/>
            </w:pPr>
          </w:p>
        </w:tc>
      </w:tr>
      <w:tr w:rsidR="00AF78D7" w14:paraId="2C085D7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54BFB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CA78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4A9A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D7F4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F89A5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5C36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658768" w14:textId="77777777" w:rsidR="00AF78D7" w:rsidRDefault="00AF78D7">
            <w:pPr>
              <w:spacing w:after="0"/>
              <w:ind w:left="135"/>
            </w:pPr>
          </w:p>
        </w:tc>
      </w:tr>
      <w:tr w:rsidR="00AF78D7" w14:paraId="123A44F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F6C9B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64F3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3AF9D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8F20F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F0939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B35C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2A6A3B" w14:textId="77777777" w:rsidR="00AF78D7" w:rsidRDefault="00AF78D7">
            <w:pPr>
              <w:spacing w:after="0"/>
              <w:ind w:left="135"/>
            </w:pPr>
          </w:p>
        </w:tc>
      </w:tr>
      <w:tr w:rsidR="00AF78D7" w14:paraId="42E1EBB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4379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51B0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6ADBD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FDFE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E82B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AA0E8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C6600" w14:textId="77777777" w:rsidR="00AF78D7" w:rsidRDefault="00AF78D7">
            <w:pPr>
              <w:spacing w:after="0"/>
              <w:ind w:left="135"/>
            </w:pPr>
          </w:p>
        </w:tc>
      </w:tr>
      <w:tr w:rsidR="00AF78D7" w14:paraId="77C4AAC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1D6E0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3D1F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6C056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18B54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EF7C1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77B47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538290" w14:textId="77777777" w:rsidR="00AF78D7" w:rsidRDefault="00AF78D7">
            <w:pPr>
              <w:spacing w:after="0"/>
              <w:ind w:left="135"/>
            </w:pPr>
          </w:p>
        </w:tc>
      </w:tr>
      <w:tr w:rsidR="00AF78D7" w14:paraId="2CF0980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84D5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AD8B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F9D35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2D235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B1BB0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6140D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00E8D2" w14:textId="77777777" w:rsidR="00AF78D7" w:rsidRDefault="00AF78D7">
            <w:pPr>
              <w:spacing w:after="0"/>
              <w:ind w:left="135"/>
            </w:pPr>
          </w:p>
        </w:tc>
      </w:tr>
      <w:tr w:rsidR="00AF78D7" w14:paraId="1DB768D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5394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358D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24409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DDC4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9902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6CE12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061743" w14:textId="77777777" w:rsidR="00AF78D7" w:rsidRDefault="00AF78D7">
            <w:pPr>
              <w:spacing w:after="0"/>
              <w:ind w:left="135"/>
            </w:pPr>
          </w:p>
        </w:tc>
      </w:tr>
      <w:tr w:rsidR="00AF78D7" w14:paraId="0009EC6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3DD18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CF91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C022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A76B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6841C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B1966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E42FC8" w14:textId="77777777" w:rsidR="00AF78D7" w:rsidRDefault="00AF78D7">
            <w:pPr>
              <w:spacing w:after="0"/>
              <w:ind w:left="135"/>
            </w:pPr>
          </w:p>
        </w:tc>
      </w:tr>
      <w:tr w:rsidR="00AF78D7" w14:paraId="57EF129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BE7EE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78E8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C3CF6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80AC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C1B48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7892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950BB6" w14:textId="77777777" w:rsidR="00AF78D7" w:rsidRDefault="00AF78D7">
            <w:pPr>
              <w:spacing w:after="0"/>
              <w:ind w:left="135"/>
            </w:pPr>
          </w:p>
        </w:tc>
      </w:tr>
      <w:tr w:rsidR="00AF78D7" w14:paraId="37D8D7D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A9240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77C4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C78CE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7657D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146A4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3D44B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0DE31" w14:textId="77777777" w:rsidR="00AF78D7" w:rsidRDefault="00AF78D7">
            <w:pPr>
              <w:spacing w:after="0"/>
              <w:ind w:left="135"/>
            </w:pPr>
          </w:p>
        </w:tc>
      </w:tr>
      <w:tr w:rsidR="00AF78D7" w14:paraId="2077740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E1FD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92E5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F2826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81DDB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22D08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797B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7480A1" w14:textId="77777777" w:rsidR="00AF78D7" w:rsidRDefault="00AF78D7">
            <w:pPr>
              <w:spacing w:after="0"/>
              <w:ind w:left="135"/>
            </w:pPr>
          </w:p>
        </w:tc>
      </w:tr>
      <w:tr w:rsidR="00AF78D7" w14:paraId="606A7C7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B450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4DE0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45EE3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D04E4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57F0B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BA0D5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ECEA5" w14:textId="77777777" w:rsidR="00AF78D7" w:rsidRDefault="00AF78D7">
            <w:pPr>
              <w:spacing w:after="0"/>
              <w:ind w:left="135"/>
            </w:pPr>
          </w:p>
        </w:tc>
      </w:tr>
      <w:tr w:rsidR="00AF78D7" w14:paraId="0A2E7E9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4AF2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F41A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письмо слов и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F78F2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B5D9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2AAA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D963B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D35347" w14:textId="77777777" w:rsidR="00AF78D7" w:rsidRDefault="00AF78D7">
            <w:pPr>
              <w:spacing w:after="0"/>
              <w:ind w:left="135"/>
            </w:pPr>
          </w:p>
        </w:tc>
      </w:tr>
      <w:tr w:rsidR="00AF78D7" w14:paraId="3242FD0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A6E3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3499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CBDBC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A858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A0928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216D9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687C2" w14:textId="77777777" w:rsidR="00AF78D7" w:rsidRDefault="00AF78D7">
            <w:pPr>
              <w:spacing w:after="0"/>
              <w:ind w:left="135"/>
            </w:pPr>
          </w:p>
        </w:tc>
      </w:tr>
      <w:tr w:rsidR="00AF78D7" w14:paraId="1091DF0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F1264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5F82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E279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1BED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6443E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D0AE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7CC36" w14:textId="77777777" w:rsidR="00AF78D7" w:rsidRDefault="00AF78D7">
            <w:pPr>
              <w:spacing w:after="0"/>
              <w:ind w:left="135"/>
            </w:pPr>
          </w:p>
        </w:tc>
      </w:tr>
      <w:tr w:rsidR="00AF78D7" w14:paraId="6CF3483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4E35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330A8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27A92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91C57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504C5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D08E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9B96C0" w14:textId="77777777" w:rsidR="00AF78D7" w:rsidRDefault="00AF78D7">
            <w:pPr>
              <w:spacing w:after="0"/>
              <w:ind w:left="135"/>
            </w:pPr>
          </w:p>
        </w:tc>
      </w:tr>
      <w:tr w:rsidR="00AF78D7" w14:paraId="5537FA3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2691F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99F4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20EAC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C52F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68038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B5F0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597059" w14:textId="77777777" w:rsidR="00AF78D7" w:rsidRDefault="00AF78D7">
            <w:pPr>
              <w:spacing w:after="0"/>
              <w:ind w:left="135"/>
            </w:pPr>
          </w:p>
        </w:tc>
      </w:tr>
      <w:tr w:rsidR="00AF78D7" w14:paraId="463E588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81CB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2DD3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AE6CE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51B3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42988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E3254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19D648" w14:textId="77777777" w:rsidR="00AF78D7" w:rsidRDefault="00AF78D7">
            <w:pPr>
              <w:spacing w:after="0"/>
              <w:ind w:left="135"/>
            </w:pPr>
          </w:p>
        </w:tc>
      </w:tr>
      <w:tr w:rsidR="00AF78D7" w14:paraId="32E6532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8159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1A2D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1E40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5E86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1103D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CE36B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14CC17" w14:textId="77777777" w:rsidR="00AF78D7" w:rsidRDefault="00AF78D7">
            <w:pPr>
              <w:spacing w:after="0"/>
              <w:ind w:left="135"/>
            </w:pPr>
          </w:p>
        </w:tc>
      </w:tr>
      <w:tr w:rsidR="00AF78D7" w14:paraId="572548F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105C2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D0ADC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864B9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0F16D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EBB2B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34A98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590BC5" w14:textId="77777777" w:rsidR="00AF78D7" w:rsidRDefault="00AF78D7">
            <w:pPr>
              <w:spacing w:after="0"/>
              <w:ind w:left="135"/>
            </w:pPr>
          </w:p>
        </w:tc>
      </w:tr>
      <w:tr w:rsidR="00AF78D7" w14:paraId="769229C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6D727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C27C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1FB9A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19E1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B9FC0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07143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9FD3EF" w14:textId="77777777" w:rsidR="00AF78D7" w:rsidRDefault="00AF78D7">
            <w:pPr>
              <w:spacing w:after="0"/>
              <w:ind w:left="135"/>
            </w:pPr>
          </w:p>
        </w:tc>
      </w:tr>
      <w:tr w:rsidR="00AF78D7" w14:paraId="442D843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5A7D3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831FA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62B7C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31A3F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6BFD9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EB7E6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5D8112" w14:textId="77777777" w:rsidR="00AF78D7" w:rsidRDefault="00AF78D7">
            <w:pPr>
              <w:spacing w:after="0"/>
              <w:ind w:left="135"/>
            </w:pPr>
          </w:p>
        </w:tc>
      </w:tr>
      <w:tr w:rsidR="00AF78D7" w14:paraId="13263E0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35919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FFBE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0F3B1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5A8BF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9504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4ADA0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9A93D6" w14:textId="77777777" w:rsidR="00AF78D7" w:rsidRDefault="00AF78D7">
            <w:pPr>
              <w:spacing w:after="0"/>
              <w:ind w:left="135"/>
            </w:pPr>
          </w:p>
        </w:tc>
      </w:tr>
      <w:tr w:rsidR="00AF78D7" w14:paraId="7C31778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27533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10ED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9268F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12A3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4E389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DD7E7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49D9B4" w14:textId="77777777" w:rsidR="00AF78D7" w:rsidRDefault="00AF78D7">
            <w:pPr>
              <w:spacing w:after="0"/>
              <w:ind w:left="135"/>
            </w:pPr>
          </w:p>
        </w:tc>
      </w:tr>
      <w:tr w:rsidR="00AF78D7" w14:paraId="34DAE0F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C3452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1554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70F8F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B8E0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54267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53819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A01F3A" w14:textId="77777777" w:rsidR="00AF78D7" w:rsidRDefault="00AF78D7">
            <w:pPr>
              <w:spacing w:after="0"/>
              <w:ind w:left="135"/>
            </w:pPr>
          </w:p>
        </w:tc>
      </w:tr>
      <w:tr w:rsidR="00AF78D7" w14:paraId="2C613F0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4547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94E0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13DCA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04D8C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FDD3B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EEF2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19EB35" w14:textId="77777777" w:rsidR="00AF78D7" w:rsidRDefault="00AF78D7">
            <w:pPr>
              <w:spacing w:after="0"/>
              <w:ind w:left="135"/>
            </w:pPr>
          </w:p>
        </w:tc>
      </w:tr>
      <w:tr w:rsidR="00AF78D7" w14:paraId="0704003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BAA87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D78F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760A6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AACB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106B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ABFF6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714F82" w14:textId="77777777" w:rsidR="00AF78D7" w:rsidRDefault="00AF78D7">
            <w:pPr>
              <w:spacing w:after="0"/>
              <w:ind w:left="135"/>
            </w:pPr>
          </w:p>
        </w:tc>
      </w:tr>
      <w:tr w:rsidR="00AF78D7" w14:paraId="23D4A59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88736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100B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4C6A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8565E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A3576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E3B9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207927" w14:textId="77777777" w:rsidR="00AF78D7" w:rsidRDefault="00AF78D7">
            <w:pPr>
              <w:spacing w:after="0"/>
              <w:ind w:left="135"/>
            </w:pPr>
          </w:p>
        </w:tc>
      </w:tr>
      <w:tr w:rsidR="00AF78D7" w14:paraId="691F45E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E12BD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C4B8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CA1AC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72796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A7F28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F1E6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0DF93C" w14:textId="77777777" w:rsidR="00AF78D7" w:rsidRDefault="00AF78D7">
            <w:pPr>
              <w:spacing w:after="0"/>
              <w:ind w:left="135"/>
            </w:pPr>
          </w:p>
        </w:tc>
      </w:tr>
      <w:tr w:rsidR="00AF78D7" w14:paraId="1364987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C9268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7D5B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2DE09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0E9D6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A805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DB763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52A3DA" w14:textId="77777777" w:rsidR="00AF78D7" w:rsidRDefault="00AF78D7">
            <w:pPr>
              <w:spacing w:after="0"/>
              <w:ind w:left="135"/>
            </w:pPr>
          </w:p>
        </w:tc>
      </w:tr>
      <w:tr w:rsidR="00AF78D7" w14:paraId="60CF3C1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39146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F5AE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DE1F7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69D4C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1480C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9D2BC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A486AC" w14:textId="77777777" w:rsidR="00AF78D7" w:rsidRDefault="00AF78D7">
            <w:pPr>
              <w:spacing w:after="0"/>
              <w:ind w:left="135"/>
            </w:pPr>
          </w:p>
        </w:tc>
      </w:tr>
      <w:tr w:rsidR="00AF78D7" w14:paraId="05C0FF4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42174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2CF9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379F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4A36C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24E99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21C73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E3870D" w14:textId="77777777" w:rsidR="00AF78D7" w:rsidRDefault="00AF78D7">
            <w:pPr>
              <w:spacing w:after="0"/>
              <w:ind w:left="135"/>
            </w:pPr>
          </w:p>
        </w:tc>
      </w:tr>
      <w:tr w:rsidR="00AF78D7" w14:paraId="5EA743C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0DFC8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D36D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4E66C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C96D0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68A11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92A1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D00D9F" w14:textId="77777777" w:rsidR="00AF78D7" w:rsidRDefault="00AF78D7">
            <w:pPr>
              <w:spacing w:after="0"/>
              <w:ind w:left="135"/>
            </w:pPr>
          </w:p>
        </w:tc>
      </w:tr>
      <w:tr w:rsidR="00AF78D7" w14:paraId="4B51AAA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DF4FC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376A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EADE5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5FD5E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9E61F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208F5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2854FF" w14:textId="77777777" w:rsidR="00AF78D7" w:rsidRDefault="00AF78D7">
            <w:pPr>
              <w:spacing w:after="0"/>
              <w:ind w:left="135"/>
            </w:pPr>
          </w:p>
        </w:tc>
      </w:tr>
      <w:tr w:rsidR="00AF78D7" w14:paraId="34C0199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0CB7B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0A24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8F2E0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E4A18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55E5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D0B5B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95C8B" w14:textId="77777777" w:rsidR="00AF78D7" w:rsidRDefault="00AF78D7">
            <w:pPr>
              <w:spacing w:after="0"/>
              <w:ind w:left="135"/>
            </w:pPr>
          </w:p>
        </w:tc>
      </w:tr>
      <w:tr w:rsidR="00AF78D7" w14:paraId="4F58EA8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A2683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4957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67CD4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9FF3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00E18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D9F91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61F3A" w14:textId="77777777" w:rsidR="00AF78D7" w:rsidRDefault="00AF78D7">
            <w:pPr>
              <w:spacing w:after="0"/>
              <w:ind w:left="135"/>
            </w:pPr>
          </w:p>
        </w:tc>
      </w:tr>
      <w:tr w:rsidR="00AF78D7" w14:paraId="3BF1470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A43F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F1FE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и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F8608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AD82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633F3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7CDBC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091181" w14:textId="77777777" w:rsidR="00AF78D7" w:rsidRDefault="00AF78D7">
            <w:pPr>
              <w:spacing w:after="0"/>
              <w:ind w:left="135"/>
            </w:pPr>
          </w:p>
        </w:tc>
      </w:tr>
      <w:tr w:rsidR="00AF78D7" w14:paraId="2FA1906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3E7DC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B476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9E2E2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5D66C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3DE87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0C123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22D066" w14:textId="77777777" w:rsidR="00AF78D7" w:rsidRDefault="00AF78D7">
            <w:pPr>
              <w:spacing w:after="0"/>
              <w:ind w:left="135"/>
            </w:pPr>
          </w:p>
        </w:tc>
      </w:tr>
      <w:tr w:rsidR="00AF78D7" w14:paraId="2BE8AC7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2E9F5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A40CC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A548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D9A82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154D6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6D20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F3B160" w14:textId="77777777" w:rsidR="00AF78D7" w:rsidRDefault="00AF78D7">
            <w:pPr>
              <w:spacing w:after="0"/>
              <w:ind w:left="135"/>
            </w:pPr>
          </w:p>
        </w:tc>
      </w:tr>
      <w:tr w:rsidR="00AF78D7" w14:paraId="3C8AF7A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2DC73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095B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BAC2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8098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21F36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82B5B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811EE4" w14:textId="77777777" w:rsidR="00AF78D7" w:rsidRDefault="00AF78D7">
            <w:pPr>
              <w:spacing w:after="0"/>
              <w:ind w:left="135"/>
            </w:pPr>
          </w:p>
        </w:tc>
      </w:tr>
      <w:tr w:rsidR="00AF78D7" w14:paraId="78A2ECF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ABD6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19B3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C9C0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BA3C2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A2002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EBBDA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D80E22" w14:textId="77777777" w:rsidR="00AF78D7" w:rsidRDefault="00AF78D7">
            <w:pPr>
              <w:spacing w:after="0"/>
              <w:ind w:left="135"/>
            </w:pPr>
          </w:p>
        </w:tc>
      </w:tr>
      <w:tr w:rsidR="00AF78D7" w14:paraId="0472E4E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6AA06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99021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F2D2D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EBCA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E7F79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12E44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C5202" w14:textId="77777777" w:rsidR="00AF78D7" w:rsidRDefault="00AF78D7">
            <w:pPr>
              <w:spacing w:after="0"/>
              <w:ind w:left="135"/>
            </w:pPr>
          </w:p>
        </w:tc>
      </w:tr>
      <w:tr w:rsidR="00AF78D7" w14:paraId="0E1B5F2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C3508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4F4C7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5F56C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1CE8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AC61D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323E5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8D484B" w14:textId="77777777" w:rsidR="00AF78D7" w:rsidRDefault="00AF78D7">
            <w:pPr>
              <w:spacing w:after="0"/>
              <w:ind w:left="135"/>
            </w:pPr>
          </w:p>
        </w:tc>
      </w:tr>
      <w:tr w:rsidR="00AF78D7" w14:paraId="69739F6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1E496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23C3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FD27B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E90BC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7637B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43966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EDFF9A" w14:textId="77777777" w:rsidR="00AF78D7" w:rsidRDefault="00AF78D7">
            <w:pPr>
              <w:spacing w:after="0"/>
              <w:ind w:left="135"/>
            </w:pPr>
          </w:p>
        </w:tc>
      </w:tr>
      <w:tr w:rsidR="00AF78D7" w14:paraId="13A5DAC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B6C7A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5081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E502D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AB0F2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71409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C75FC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B34D35" w14:textId="77777777" w:rsidR="00AF78D7" w:rsidRDefault="00AF78D7">
            <w:pPr>
              <w:spacing w:after="0"/>
              <w:ind w:left="135"/>
            </w:pPr>
          </w:p>
        </w:tc>
      </w:tr>
      <w:tr w:rsidR="00AF78D7" w14:paraId="12A09BDD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6273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8DBEBB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E607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F7635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A9C2BD" w14:textId="77777777" w:rsidR="00AF78D7" w:rsidRDefault="00AF78D7"/>
        </w:tc>
      </w:tr>
    </w:tbl>
    <w:p w14:paraId="36882089" w14:textId="77777777" w:rsidR="00AF78D7" w:rsidRDefault="00AF78D7">
      <w:pPr>
        <w:sectPr w:rsidR="00AF7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550AE7" w14:textId="77777777" w:rsidR="00AF78D7" w:rsidRDefault="000A4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4597"/>
        <w:gridCol w:w="1209"/>
        <w:gridCol w:w="1843"/>
        <w:gridCol w:w="1912"/>
        <w:gridCol w:w="1349"/>
        <w:gridCol w:w="2223"/>
      </w:tblGrid>
      <w:tr w:rsidR="00AF78D7" w14:paraId="5C872495" w14:textId="77777777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8FFF4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4246CD" w14:textId="77777777" w:rsidR="00AF78D7" w:rsidRDefault="00AF78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A2FCC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C8B4D0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CD6AD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8803A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0035A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7B67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BFC8CC" w14:textId="77777777" w:rsidR="00AF78D7" w:rsidRDefault="00AF78D7">
            <w:pPr>
              <w:spacing w:after="0"/>
              <w:ind w:left="135"/>
            </w:pPr>
          </w:p>
        </w:tc>
      </w:tr>
      <w:tr w:rsidR="00AF78D7" w14:paraId="36583309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3463D" w14:textId="77777777" w:rsidR="00AF78D7" w:rsidRDefault="00AF7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FA7164" w14:textId="77777777" w:rsidR="00AF78D7" w:rsidRDefault="00AF78D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DD045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FD2128" w14:textId="77777777" w:rsidR="00AF78D7" w:rsidRDefault="00AF78D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DA5F1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03E10D" w14:textId="77777777" w:rsidR="00AF78D7" w:rsidRDefault="00AF78D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DD79A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91C667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52E1D" w14:textId="77777777" w:rsidR="00AF78D7" w:rsidRDefault="00AF7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77006C" w14:textId="77777777" w:rsidR="00AF78D7" w:rsidRDefault="00AF78D7"/>
        </w:tc>
      </w:tr>
      <w:tr w:rsidR="00AF78D7" w14:paraId="7EBE62E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AAA73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E366F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DB1C9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E38AC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50565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0D94E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167CCB" w14:textId="77777777" w:rsidR="00AF78D7" w:rsidRDefault="00AF78D7">
            <w:pPr>
              <w:spacing w:after="0"/>
              <w:ind w:left="135"/>
            </w:pPr>
          </w:p>
        </w:tc>
      </w:tr>
      <w:tr w:rsidR="00AF78D7" w14:paraId="36A0BF3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E4BB4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1E67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23423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B1044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E547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FB1AF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4574DA" w14:textId="77777777" w:rsidR="00AF78D7" w:rsidRDefault="00AF78D7">
            <w:pPr>
              <w:spacing w:after="0"/>
              <w:ind w:left="135"/>
            </w:pPr>
          </w:p>
        </w:tc>
      </w:tr>
      <w:tr w:rsidR="00AF78D7" w14:paraId="618BAF7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469A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6599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074CC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19F34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966AB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88E7B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E2D47" w14:textId="77777777" w:rsidR="00AF78D7" w:rsidRDefault="00AF78D7">
            <w:pPr>
              <w:spacing w:after="0"/>
              <w:ind w:left="135"/>
            </w:pPr>
          </w:p>
        </w:tc>
      </w:tr>
      <w:tr w:rsidR="00AF78D7" w14:paraId="3AA3B7D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D67A2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95741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3522B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81B8F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1F0E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A40D4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9E800F" w14:textId="77777777" w:rsidR="00AF78D7" w:rsidRDefault="00AF78D7">
            <w:pPr>
              <w:spacing w:after="0"/>
              <w:ind w:left="135"/>
            </w:pPr>
          </w:p>
        </w:tc>
      </w:tr>
      <w:tr w:rsidR="00AF78D7" w14:paraId="381C866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148D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52D3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0546A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4C8D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AAFB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43A26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B9EF42" w14:textId="77777777" w:rsidR="00AF78D7" w:rsidRDefault="00AF78D7">
            <w:pPr>
              <w:spacing w:after="0"/>
              <w:ind w:left="135"/>
            </w:pPr>
          </w:p>
        </w:tc>
      </w:tr>
      <w:tr w:rsidR="00AF78D7" w14:paraId="2DB3B3B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5CE59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E00F2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B2CB8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5B00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F2E7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7A74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F8892F" w14:textId="77777777" w:rsidR="00AF78D7" w:rsidRDefault="00AF78D7">
            <w:pPr>
              <w:spacing w:after="0"/>
              <w:ind w:left="135"/>
            </w:pPr>
          </w:p>
        </w:tc>
      </w:tr>
      <w:tr w:rsidR="00AF78D7" w14:paraId="2349A81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02D6B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4E74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5967B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ED621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D8576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9D145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21D087" w14:textId="77777777" w:rsidR="00AF78D7" w:rsidRDefault="00AF78D7">
            <w:pPr>
              <w:spacing w:after="0"/>
              <w:ind w:left="135"/>
            </w:pPr>
          </w:p>
        </w:tc>
      </w:tr>
      <w:tr w:rsidR="00AF78D7" w14:paraId="78ED29C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C2DE3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3A59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57CB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0F061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68CF3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E2090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815D83" w14:textId="77777777" w:rsidR="00AF78D7" w:rsidRDefault="00AF78D7">
            <w:pPr>
              <w:spacing w:after="0"/>
              <w:ind w:left="135"/>
            </w:pPr>
          </w:p>
        </w:tc>
      </w:tr>
      <w:tr w:rsidR="00AF78D7" w14:paraId="5E378DE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67AFA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B3C5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D5B94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32C2E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6CAC8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248EB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4C99F" w14:textId="77777777" w:rsidR="00AF78D7" w:rsidRDefault="00AF78D7">
            <w:pPr>
              <w:spacing w:after="0"/>
              <w:ind w:left="135"/>
            </w:pPr>
          </w:p>
        </w:tc>
      </w:tr>
      <w:tr w:rsidR="00AF78D7" w14:paraId="58E505F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4B0EF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AD6D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60517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222E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A1447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CB851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BC5A67" w14:textId="77777777" w:rsidR="00AF78D7" w:rsidRDefault="00AF78D7">
            <w:pPr>
              <w:spacing w:after="0"/>
              <w:ind w:left="135"/>
            </w:pPr>
          </w:p>
        </w:tc>
      </w:tr>
      <w:tr w:rsidR="00AF78D7" w14:paraId="01AF356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23092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232C5C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697D5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F9799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AAF0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D8C40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62F3F" w14:textId="77777777" w:rsidR="00AF78D7" w:rsidRDefault="00AF78D7">
            <w:pPr>
              <w:spacing w:after="0"/>
              <w:ind w:left="135"/>
            </w:pPr>
          </w:p>
        </w:tc>
      </w:tr>
      <w:tr w:rsidR="00AF78D7" w14:paraId="361BCAF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0FFD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2ECBC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C0EA2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E3856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192D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EB147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7C7184" w14:textId="77777777" w:rsidR="00AF78D7" w:rsidRDefault="00AF78D7">
            <w:pPr>
              <w:spacing w:after="0"/>
              <w:ind w:left="135"/>
            </w:pPr>
          </w:p>
        </w:tc>
      </w:tr>
      <w:tr w:rsidR="00AF78D7" w14:paraId="2C4C74C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4642D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0100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F373B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AA525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6F72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E3872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C3C43E" w14:textId="77777777" w:rsidR="00AF78D7" w:rsidRDefault="00AF78D7">
            <w:pPr>
              <w:spacing w:after="0"/>
              <w:ind w:left="135"/>
            </w:pPr>
          </w:p>
        </w:tc>
      </w:tr>
      <w:tr w:rsidR="00AF78D7" w14:paraId="5E3A358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28289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A1B3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22E0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D56F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DAB4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2FA39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A2F267" w14:textId="77777777" w:rsidR="00AF78D7" w:rsidRDefault="00AF78D7">
            <w:pPr>
              <w:spacing w:after="0"/>
              <w:ind w:left="135"/>
            </w:pPr>
          </w:p>
        </w:tc>
      </w:tr>
      <w:tr w:rsidR="00AF78D7" w14:paraId="2D664BA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2378C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CEE6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B3320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93D28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00223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2C7E9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01BAC2" w14:textId="77777777" w:rsidR="00AF78D7" w:rsidRDefault="00AF78D7">
            <w:pPr>
              <w:spacing w:after="0"/>
              <w:ind w:left="135"/>
            </w:pPr>
          </w:p>
        </w:tc>
      </w:tr>
      <w:tr w:rsidR="00AF78D7" w14:paraId="4B81782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71928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EE962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1C321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BB506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7B55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C3A5B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B832CC" w14:textId="77777777" w:rsidR="00AF78D7" w:rsidRDefault="00AF78D7">
            <w:pPr>
              <w:spacing w:after="0"/>
              <w:ind w:left="135"/>
            </w:pPr>
          </w:p>
        </w:tc>
      </w:tr>
      <w:tr w:rsidR="00AF78D7" w14:paraId="7C61655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EA506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C0F2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7F50A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45AA6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5F5F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D9334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91406D" w14:textId="77777777" w:rsidR="00AF78D7" w:rsidRDefault="00AF78D7">
            <w:pPr>
              <w:spacing w:after="0"/>
              <w:ind w:left="135"/>
            </w:pPr>
          </w:p>
        </w:tc>
      </w:tr>
      <w:tr w:rsidR="00AF78D7" w14:paraId="4D5FEB4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78DED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8E4A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387D4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B303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E5678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C16CB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73F3E1" w14:textId="77777777" w:rsidR="00AF78D7" w:rsidRDefault="00AF78D7">
            <w:pPr>
              <w:spacing w:after="0"/>
              <w:ind w:left="135"/>
            </w:pPr>
          </w:p>
        </w:tc>
      </w:tr>
      <w:tr w:rsidR="00AF78D7" w14:paraId="434AEFE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D3172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D259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8D31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64DF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3A53F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B5583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063C7B" w14:textId="77777777" w:rsidR="00AF78D7" w:rsidRDefault="00AF78D7">
            <w:pPr>
              <w:spacing w:after="0"/>
              <w:ind w:left="135"/>
            </w:pPr>
          </w:p>
        </w:tc>
      </w:tr>
      <w:tr w:rsidR="00AF78D7" w14:paraId="6EDEB0B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E1899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8538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5A1F1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6696A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AE8FC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CFDDC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7CF563" w14:textId="77777777" w:rsidR="00AF78D7" w:rsidRDefault="00AF78D7">
            <w:pPr>
              <w:spacing w:after="0"/>
              <w:ind w:left="135"/>
            </w:pPr>
          </w:p>
        </w:tc>
      </w:tr>
      <w:tr w:rsidR="00AF78D7" w14:paraId="10484D2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2EC0A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10AC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282F5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DFB4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D62E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813D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BE8D88" w14:textId="77777777" w:rsidR="00AF78D7" w:rsidRDefault="00AF78D7">
            <w:pPr>
              <w:spacing w:after="0"/>
              <w:ind w:left="135"/>
            </w:pPr>
          </w:p>
        </w:tc>
      </w:tr>
      <w:tr w:rsidR="00AF78D7" w14:paraId="1491170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C3F59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B0A69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2AD3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ECEF9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AFC25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BEE7E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29AFF" w14:textId="77777777" w:rsidR="00AF78D7" w:rsidRDefault="00AF78D7">
            <w:pPr>
              <w:spacing w:after="0"/>
              <w:ind w:left="135"/>
            </w:pPr>
          </w:p>
        </w:tc>
      </w:tr>
      <w:tr w:rsidR="00AF78D7" w14:paraId="383BE4A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2C70A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9C69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3D96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93D9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D4BB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FD536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74DC7F" w14:textId="77777777" w:rsidR="00AF78D7" w:rsidRDefault="00AF78D7">
            <w:pPr>
              <w:spacing w:after="0"/>
              <w:ind w:left="135"/>
            </w:pPr>
          </w:p>
        </w:tc>
      </w:tr>
      <w:tr w:rsidR="00AF78D7" w14:paraId="7950526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C0BA4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B82D0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A47EE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A5F69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F26E1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6B47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F5E49E" w14:textId="77777777" w:rsidR="00AF78D7" w:rsidRDefault="00AF78D7">
            <w:pPr>
              <w:spacing w:after="0"/>
              <w:ind w:left="135"/>
            </w:pPr>
          </w:p>
        </w:tc>
      </w:tr>
      <w:tr w:rsidR="00AF78D7" w14:paraId="66F2B1A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75D41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669A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20B3D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110F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4618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DEEF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F5C77B" w14:textId="77777777" w:rsidR="00AF78D7" w:rsidRDefault="00AF78D7">
            <w:pPr>
              <w:spacing w:after="0"/>
              <w:ind w:left="135"/>
            </w:pPr>
          </w:p>
        </w:tc>
      </w:tr>
      <w:tr w:rsidR="00AF78D7" w14:paraId="1E89766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95D95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09722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72BEBA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BDB6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EE007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940E6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A2C7C" w14:textId="77777777" w:rsidR="00AF78D7" w:rsidRDefault="00AF78D7">
            <w:pPr>
              <w:spacing w:after="0"/>
              <w:ind w:left="135"/>
            </w:pPr>
          </w:p>
        </w:tc>
      </w:tr>
      <w:tr w:rsidR="00AF78D7" w14:paraId="6273C20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91043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BC34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5EE94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775D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0DCB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81803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200530" w14:textId="77777777" w:rsidR="00AF78D7" w:rsidRDefault="00AF78D7">
            <w:pPr>
              <w:spacing w:after="0"/>
              <w:ind w:left="135"/>
            </w:pPr>
          </w:p>
        </w:tc>
      </w:tr>
      <w:tr w:rsidR="00AF78D7" w14:paraId="797107D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E84EB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125E4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75A0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5428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58D7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A1851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7CBD26" w14:textId="77777777" w:rsidR="00AF78D7" w:rsidRDefault="00AF78D7">
            <w:pPr>
              <w:spacing w:after="0"/>
              <w:ind w:left="135"/>
            </w:pPr>
          </w:p>
        </w:tc>
      </w:tr>
      <w:tr w:rsidR="00AF78D7" w14:paraId="2AA8B3D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467CF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458C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3FD19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57A42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407AD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B6CB0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96A0EF" w14:textId="77777777" w:rsidR="00AF78D7" w:rsidRDefault="00AF78D7">
            <w:pPr>
              <w:spacing w:after="0"/>
              <w:ind w:left="135"/>
            </w:pPr>
          </w:p>
        </w:tc>
      </w:tr>
      <w:tr w:rsidR="00AF78D7" w14:paraId="319DE10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6F4E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D05B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00731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4B91F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2AB5E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203B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63DCF" w14:textId="77777777" w:rsidR="00AF78D7" w:rsidRDefault="00AF78D7">
            <w:pPr>
              <w:spacing w:after="0"/>
              <w:ind w:left="135"/>
            </w:pPr>
          </w:p>
        </w:tc>
      </w:tr>
      <w:tr w:rsidR="00AF78D7" w14:paraId="65A0AD0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CD9CB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0BDB1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79FA2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7E959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3E940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0E0C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7AFF4C" w14:textId="77777777" w:rsidR="00AF78D7" w:rsidRDefault="00AF78D7">
            <w:pPr>
              <w:spacing w:after="0"/>
              <w:ind w:left="135"/>
            </w:pPr>
          </w:p>
        </w:tc>
      </w:tr>
      <w:tr w:rsidR="00AF78D7" w14:paraId="41A42B7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1B862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6ED2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58AC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D8B27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42E9A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A798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E4B297" w14:textId="77777777" w:rsidR="00AF78D7" w:rsidRDefault="00AF78D7">
            <w:pPr>
              <w:spacing w:after="0"/>
              <w:ind w:left="135"/>
            </w:pPr>
          </w:p>
        </w:tc>
      </w:tr>
      <w:tr w:rsidR="00AF78D7" w14:paraId="15C6D22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2346B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C00C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97355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5993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342B6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70CB8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CE917" w14:textId="77777777" w:rsidR="00AF78D7" w:rsidRDefault="00AF78D7">
            <w:pPr>
              <w:spacing w:after="0"/>
              <w:ind w:left="135"/>
            </w:pPr>
          </w:p>
        </w:tc>
      </w:tr>
      <w:tr w:rsidR="00AF78D7" w14:paraId="011D54C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79D26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89865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4B4DA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E0BC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45C51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A7560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9D283C" w14:textId="77777777" w:rsidR="00AF78D7" w:rsidRDefault="00AF78D7">
            <w:pPr>
              <w:spacing w:after="0"/>
              <w:ind w:left="135"/>
            </w:pPr>
          </w:p>
        </w:tc>
      </w:tr>
      <w:tr w:rsidR="00AF78D7" w14:paraId="5F6045E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49F4A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B00B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970FD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7C77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BC96B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FE7C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9C1862" w14:textId="77777777" w:rsidR="00AF78D7" w:rsidRDefault="00AF78D7">
            <w:pPr>
              <w:spacing w:after="0"/>
              <w:ind w:left="135"/>
            </w:pPr>
          </w:p>
        </w:tc>
      </w:tr>
      <w:tr w:rsidR="00AF78D7" w14:paraId="45DD003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67D5F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82D0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3496F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90AD1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4D350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7458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33F223" w14:textId="77777777" w:rsidR="00AF78D7" w:rsidRDefault="00AF78D7">
            <w:pPr>
              <w:spacing w:after="0"/>
              <w:ind w:left="135"/>
            </w:pPr>
          </w:p>
        </w:tc>
      </w:tr>
      <w:tr w:rsidR="00AF78D7" w14:paraId="7A4F5BF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EB74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991C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49821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10723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F9805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E635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F54470" w14:textId="77777777" w:rsidR="00AF78D7" w:rsidRDefault="00AF78D7">
            <w:pPr>
              <w:spacing w:after="0"/>
              <w:ind w:left="135"/>
            </w:pPr>
          </w:p>
        </w:tc>
      </w:tr>
      <w:tr w:rsidR="00AF78D7" w14:paraId="26735EB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89214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59F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5E22E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6E17B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1985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8ECE1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8481C5" w14:textId="77777777" w:rsidR="00AF78D7" w:rsidRDefault="00AF78D7">
            <w:pPr>
              <w:spacing w:after="0"/>
              <w:ind w:left="135"/>
            </w:pPr>
          </w:p>
        </w:tc>
      </w:tr>
      <w:tr w:rsidR="00AF78D7" w14:paraId="5787258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05B84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C145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24906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416E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EABA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CE1F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74A914" w14:textId="77777777" w:rsidR="00AF78D7" w:rsidRDefault="00AF78D7">
            <w:pPr>
              <w:spacing w:after="0"/>
              <w:ind w:left="135"/>
            </w:pPr>
          </w:p>
        </w:tc>
      </w:tr>
      <w:tr w:rsidR="00AF78D7" w14:paraId="0E2F983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B78DE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B92E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D0C7B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89CEA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9D88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4703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D09D4D" w14:textId="77777777" w:rsidR="00AF78D7" w:rsidRDefault="00AF78D7">
            <w:pPr>
              <w:spacing w:after="0"/>
              <w:ind w:left="135"/>
            </w:pPr>
          </w:p>
        </w:tc>
      </w:tr>
      <w:tr w:rsidR="00AF78D7" w14:paraId="1238CA0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E8E8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DDCAA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B314D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338F9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17732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8C7C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05E542" w14:textId="77777777" w:rsidR="00AF78D7" w:rsidRDefault="00AF78D7">
            <w:pPr>
              <w:spacing w:after="0"/>
              <w:ind w:left="135"/>
            </w:pPr>
          </w:p>
        </w:tc>
      </w:tr>
      <w:tr w:rsidR="00AF78D7" w14:paraId="12C2B6B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AB391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A43A7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C25A1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84C3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1156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7DE89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505466" w14:textId="77777777" w:rsidR="00AF78D7" w:rsidRDefault="00AF78D7">
            <w:pPr>
              <w:spacing w:after="0"/>
              <w:ind w:left="135"/>
            </w:pPr>
          </w:p>
        </w:tc>
      </w:tr>
      <w:tr w:rsidR="00AF78D7" w14:paraId="4E8641F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7F59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4EE9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0280D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6358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0FC84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82C53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41DC0" w14:textId="77777777" w:rsidR="00AF78D7" w:rsidRDefault="00AF78D7">
            <w:pPr>
              <w:spacing w:after="0"/>
              <w:ind w:left="135"/>
            </w:pPr>
          </w:p>
        </w:tc>
      </w:tr>
      <w:tr w:rsidR="00AF78D7" w14:paraId="41521A7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E6ED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EDF1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92071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26057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ACB4D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1A92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E39830" w14:textId="77777777" w:rsidR="00AF78D7" w:rsidRDefault="00AF78D7">
            <w:pPr>
              <w:spacing w:after="0"/>
              <w:ind w:left="135"/>
            </w:pPr>
          </w:p>
        </w:tc>
      </w:tr>
      <w:tr w:rsidR="00AF78D7" w14:paraId="0A74C44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D32F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85C3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66457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844C9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9F1B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B360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937823" w14:textId="77777777" w:rsidR="00AF78D7" w:rsidRDefault="00AF78D7">
            <w:pPr>
              <w:spacing w:after="0"/>
              <w:ind w:left="135"/>
            </w:pPr>
          </w:p>
        </w:tc>
      </w:tr>
      <w:tr w:rsidR="00AF78D7" w14:paraId="17D489E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9A073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4CB9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D403B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ED6C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14CB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0978A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57208" w14:textId="77777777" w:rsidR="00AF78D7" w:rsidRDefault="00AF78D7">
            <w:pPr>
              <w:spacing w:after="0"/>
              <w:ind w:left="135"/>
            </w:pPr>
          </w:p>
        </w:tc>
      </w:tr>
      <w:tr w:rsidR="00AF78D7" w14:paraId="6DC355C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C2DF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BAFD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D5F93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C7781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571B5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0C4A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4511A9" w14:textId="77777777" w:rsidR="00AF78D7" w:rsidRDefault="00AF78D7">
            <w:pPr>
              <w:spacing w:after="0"/>
              <w:ind w:left="135"/>
            </w:pPr>
          </w:p>
        </w:tc>
      </w:tr>
      <w:tr w:rsidR="00AF78D7" w14:paraId="12F7313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BFE91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E4A8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5D42C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D6C4A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3DD2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88768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395823" w14:textId="77777777" w:rsidR="00AF78D7" w:rsidRDefault="00AF78D7">
            <w:pPr>
              <w:spacing w:after="0"/>
              <w:ind w:left="135"/>
            </w:pPr>
          </w:p>
        </w:tc>
      </w:tr>
      <w:tr w:rsidR="00AF78D7" w14:paraId="1F89113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830D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7BAB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F216C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0C18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EC83A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4499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89D59" w14:textId="77777777" w:rsidR="00AF78D7" w:rsidRDefault="00AF78D7">
            <w:pPr>
              <w:spacing w:after="0"/>
              <w:ind w:left="135"/>
            </w:pPr>
          </w:p>
        </w:tc>
      </w:tr>
      <w:tr w:rsidR="00AF78D7" w14:paraId="23A5267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67039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18BB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935A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D446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E513E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3A715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1C102B" w14:textId="77777777" w:rsidR="00AF78D7" w:rsidRDefault="00AF78D7">
            <w:pPr>
              <w:spacing w:after="0"/>
              <w:ind w:left="135"/>
            </w:pPr>
          </w:p>
        </w:tc>
      </w:tr>
      <w:tr w:rsidR="00AF78D7" w14:paraId="7B6A8DE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C1DC8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6087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F02B7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47DF4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4D747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AED7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523C7" w14:textId="77777777" w:rsidR="00AF78D7" w:rsidRDefault="00AF78D7">
            <w:pPr>
              <w:spacing w:after="0"/>
              <w:ind w:left="135"/>
            </w:pPr>
          </w:p>
        </w:tc>
      </w:tr>
      <w:tr w:rsidR="00AF78D7" w14:paraId="4CD2755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3375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FE6BF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8052B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1557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67EE0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224BF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C84380" w14:textId="77777777" w:rsidR="00AF78D7" w:rsidRDefault="00AF78D7">
            <w:pPr>
              <w:spacing w:after="0"/>
              <w:ind w:left="135"/>
            </w:pPr>
          </w:p>
        </w:tc>
      </w:tr>
      <w:tr w:rsidR="00AF78D7" w14:paraId="39698EF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ED785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E1EE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495C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3CC7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58AA4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961F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7F804A" w14:textId="77777777" w:rsidR="00AF78D7" w:rsidRDefault="00AF78D7">
            <w:pPr>
              <w:spacing w:after="0"/>
              <w:ind w:left="135"/>
            </w:pPr>
          </w:p>
        </w:tc>
      </w:tr>
      <w:tr w:rsidR="00AF78D7" w14:paraId="0A62671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F86A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CBEF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36892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37A5C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0C27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198B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9C6885" w14:textId="77777777" w:rsidR="00AF78D7" w:rsidRDefault="00AF78D7">
            <w:pPr>
              <w:spacing w:after="0"/>
              <w:ind w:left="135"/>
            </w:pPr>
          </w:p>
        </w:tc>
      </w:tr>
      <w:tr w:rsidR="00AF78D7" w14:paraId="2564D10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19E71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2983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559D5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81F10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07FB3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C97C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97E623" w14:textId="77777777" w:rsidR="00AF78D7" w:rsidRDefault="00AF78D7">
            <w:pPr>
              <w:spacing w:after="0"/>
              <w:ind w:left="135"/>
            </w:pPr>
          </w:p>
        </w:tc>
      </w:tr>
      <w:tr w:rsidR="00AF78D7" w14:paraId="041DA50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43E1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E701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DFE31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90D4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1E4D2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82C98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7928C4" w14:textId="77777777" w:rsidR="00AF78D7" w:rsidRDefault="00AF78D7">
            <w:pPr>
              <w:spacing w:after="0"/>
              <w:ind w:left="135"/>
            </w:pPr>
          </w:p>
        </w:tc>
      </w:tr>
      <w:tr w:rsidR="00AF78D7" w14:paraId="63F1FCE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50850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C8A6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66CF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FC00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E7E86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CC638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1237C2" w14:textId="77777777" w:rsidR="00AF78D7" w:rsidRDefault="00AF78D7">
            <w:pPr>
              <w:spacing w:after="0"/>
              <w:ind w:left="135"/>
            </w:pPr>
          </w:p>
        </w:tc>
      </w:tr>
      <w:tr w:rsidR="00AF78D7" w14:paraId="0A516C5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7FBAD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018F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3B429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6091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47DC1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D47B8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9319CC" w14:textId="77777777" w:rsidR="00AF78D7" w:rsidRDefault="00AF78D7">
            <w:pPr>
              <w:spacing w:after="0"/>
              <w:ind w:left="135"/>
            </w:pPr>
          </w:p>
        </w:tc>
      </w:tr>
      <w:tr w:rsidR="00AF78D7" w14:paraId="569690A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63F8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AF72B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D170B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EBF5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5FBE7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B45E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55AB3A" w14:textId="77777777" w:rsidR="00AF78D7" w:rsidRDefault="00AF78D7">
            <w:pPr>
              <w:spacing w:after="0"/>
              <w:ind w:left="135"/>
            </w:pPr>
          </w:p>
        </w:tc>
      </w:tr>
      <w:tr w:rsidR="00AF78D7" w14:paraId="38DECD1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386CE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694A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200D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96419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5E4A3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52FBF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8616F" w14:textId="77777777" w:rsidR="00AF78D7" w:rsidRDefault="00AF78D7">
            <w:pPr>
              <w:spacing w:after="0"/>
              <w:ind w:left="135"/>
            </w:pPr>
          </w:p>
        </w:tc>
      </w:tr>
      <w:tr w:rsidR="00AF78D7" w14:paraId="75076D0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6EEF8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E7F7C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8FF5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09284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B7DD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69A1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20BB2" w14:textId="77777777" w:rsidR="00AF78D7" w:rsidRDefault="00AF78D7">
            <w:pPr>
              <w:spacing w:after="0"/>
              <w:ind w:left="135"/>
            </w:pPr>
          </w:p>
        </w:tc>
      </w:tr>
      <w:tr w:rsidR="00AF78D7" w14:paraId="502A629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D81D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A658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35B8C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E376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A0627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EDD58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590A2" w14:textId="77777777" w:rsidR="00AF78D7" w:rsidRDefault="00AF78D7">
            <w:pPr>
              <w:spacing w:after="0"/>
              <w:ind w:left="135"/>
            </w:pPr>
          </w:p>
        </w:tc>
      </w:tr>
      <w:tr w:rsidR="00AF78D7" w14:paraId="602139B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15A04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2F16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E3D0F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D35CD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9D227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3FBC7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2F0D62" w14:textId="77777777" w:rsidR="00AF78D7" w:rsidRDefault="00AF78D7">
            <w:pPr>
              <w:spacing w:after="0"/>
              <w:ind w:left="135"/>
            </w:pPr>
          </w:p>
        </w:tc>
      </w:tr>
      <w:tr w:rsidR="00AF78D7" w14:paraId="799C07D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B149B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6294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4A785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F84D0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AF8C5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A8939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31FBF7" w14:textId="77777777" w:rsidR="00AF78D7" w:rsidRDefault="00AF78D7">
            <w:pPr>
              <w:spacing w:after="0"/>
              <w:ind w:left="135"/>
            </w:pPr>
          </w:p>
        </w:tc>
      </w:tr>
      <w:tr w:rsidR="00AF78D7" w14:paraId="652A521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E5F6D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3C267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9CADA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BD996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3132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F2C05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C9CF80" w14:textId="77777777" w:rsidR="00AF78D7" w:rsidRDefault="00AF78D7">
            <w:pPr>
              <w:spacing w:after="0"/>
              <w:ind w:left="135"/>
            </w:pPr>
          </w:p>
        </w:tc>
      </w:tr>
      <w:tr w:rsidR="00AF78D7" w14:paraId="1350CD6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9D230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5FDD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703D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AD21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3B137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6F59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E8FD78" w14:textId="77777777" w:rsidR="00AF78D7" w:rsidRDefault="00AF78D7">
            <w:pPr>
              <w:spacing w:after="0"/>
              <w:ind w:left="135"/>
            </w:pPr>
          </w:p>
        </w:tc>
      </w:tr>
      <w:tr w:rsidR="00AF78D7" w14:paraId="3F378B9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E5602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5BF2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A3545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E6B21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C0B0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0F02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18E5DF" w14:textId="77777777" w:rsidR="00AF78D7" w:rsidRDefault="00AF78D7">
            <w:pPr>
              <w:spacing w:after="0"/>
              <w:ind w:left="135"/>
            </w:pPr>
          </w:p>
        </w:tc>
      </w:tr>
      <w:tr w:rsidR="00AF78D7" w14:paraId="450A713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F2987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EDB3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BC1D8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684E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E4CA3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2E59F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3E95EC" w14:textId="77777777" w:rsidR="00AF78D7" w:rsidRDefault="00AF78D7">
            <w:pPr>
              <w:spacing w:after="0"/>
              <w:ind w:left="135"/>
            </w:pPr>
          </w:p>
        </w:tc>
      </w:tr>
      <w:tr w:rsidR="00AF78D7" w14:paraId="7BCC941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A6868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3B55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CFE12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FE8C1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1E55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7116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40A52" w14:textId="77777777" w:rsidR="00AF78D7" w:rsidRDefault="00AF78D7">
            <w:pPr>
              <w:spacing w:after="0"/>
              <w:ind w:left="135"/>
            </w:pPr>
          </w:p>
        </w:tc>
      </w:tr>
      <w:tr w:rsidR="00AF78D7" w14:paraId="2AA5292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5A78A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3372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F855B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E542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F5F3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24B54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4AEE4F" w14:textId="77777777" w:rsidR="00AF78D7" w:rsidRDefault="00AF78D7">
            <w:pPr>
              <w:spacing w:after="0"/>
              <w:ind w:left="135"/>
            </w:pPr>
          </w:p>
        </w:tc>
      </w:tr>
      <w:tr w:rsidR="00AF78D7" w14:paraId="0919DC2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28E94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A2B6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AFC36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7BD4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5207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CC312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859108" w14:textId="77777777" w:rsidR="00AF78D7" w:rsidRDefault="00AF78D7">
            <w:pPr>
              <w:spacing w:after="0"/>
              <w:ind w:left="135"/>
            </w:pPr>
          </w:p>
        </w:tc>
      </w:tr>
      <w:tr w:rsidR="00AF78D7" w14:paraId="4CD89B1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1F0AD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0026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8B52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6B936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02EAB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F2C0C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DA4D6A" w14:textId="77777777" w:rsidR="00AF78D7" w:rsidRDefault="00AF78D7">
            <w:pPr>
              <w:spacing w:after="0"/>
              <w:ind w:left="135"/>
            </w:pPr>
          </w:p>
        </w:tc>
      </w:tr>
      <w:tr w:rsidR="00AF78D7" w14:paraId="2C886AE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3D64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FDF05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1BA75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0B85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DD7AE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C02BA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57BA06" w14:textId="77777777" w:rsidR="00AF78D7" w:rsidRDefault="00AF78D7">
            <w:pPr>
              <w:spacing w:after="0"/>
              <w:ind w:left="135"/>
            </w:pPr>
          </w:p>
        </w:tc>
      </w:tr>
      <w:tr w:rsidR="00AF78D7" w14:paraId="2C31967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9B08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6F78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01C10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56964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D0549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94E0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42B549" w14:textId="77777777" w:rsidR="00AF78D7" w:rsidRDefault="00AF78D7">
            <w:pPr>
              <w:spacing w:after="0"/>
              <w:ind w:left="135"/>
            </w:pPr>
          </w:p>
        </w:tc>
      </w:tr>
      <w:tr w:rsidR="00AF78D7" w14:paraId="36C6339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6586F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71BE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F7326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559B6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8376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B25AF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586278" w14:textId="77777777" w:rsidR="00AF78D7" w:rsidRDefault="00AF78D7">
            <w:pPr>
              <w:spacing w:after="0"/>
              <w:ind w:left="135"/>
            </w:pPr>
          </w:p>
        </w:tc>
      </w:tr>
      <w:tr w:rsidR="00AF78D7" w14:paraId="2E7D0E7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50E5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38AD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229B0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A2EAB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13094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58D05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EC0F4" w14:textId="77777777" w:rsidR="00AF78D7" w:rsidRDefault="00AF78D7">
            <w:pPr>
              <w:spacing w:after="0"/>
              <w:ind w:left="135"/>
            </w:pPr>
          </w:p>
        </w:tc>
      </w:tr>
      <w:tr w:rsidR="00AF78D7" w14:paraId="5BF1DB9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072B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5E035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B2FC2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80D61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2DDF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29445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306726" w14:textId="77777777" w:rsidR="00AF78D7" w:rsidRDefault="00AF78D7">
            <w:pPr>
              <w:spacing w:after="0"/>
              <w:ind w:left="135"/>
            </w:pPr>
          </w:p>
        </w:tc>
      </w:tr>
      <w:tr w:rsidR="00AF78D7" w14:paraId="183F2AD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82384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6C14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21C2C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3AC53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AC457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1BD7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FDA8BD" w14:textId="77777777" w:rsidR="00AF78D7" w:rsidRDefault="00AF78D7">
            <w:pPr>
              <w:spacing w:after="0"/>
              <w:ind w:left="135"/>
            </w:pPr>
          </w:p>
        </w:tc>
      </w:tr>
      <w:tr w:rsidR="00AF78D7" w14:paraId="7BC6FD0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B14D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BE97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78D7F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01249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E5D89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254D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6CD8D3" w14:textId="77777777" w:rsidR="00AF78D7" w:rsidRDefault="00AF78D7">
            <w:pPr>
              <w:spacing w:after="0"/>
              <w:ind w:left="135"/>
            </w:pPr>
          </w:p>
        </w:tc>
      </w:tr>
      <w:tr w:rsidR="00AF78D7" w14:paraId="61DB4C4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E4EDD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85799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978FC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74401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B174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49F59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5F44B4" w14:textId="77777777" w:rsidR="00AF78D7" w:rsidRDefault="00AF78D7">
            <w:pPr>
              <w:spacing w:after="0"/>
              <w:ind w:left="135"/>
            </w:pPr>
          </w:p>
        </w:tc>
      </w:tr>
      <w:tr w:rsidR="00AF78D7" w14:paraId="45B7031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979E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95CFA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4B4F5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FC67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DDF22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A0FA4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AF0DF3" w14:textId="77777777" w:rsidR="00AF78D7" w:rsidRDefault="00AF78D7">
            <w:pPr>
              <w:spacing w:after="0"/>
              <w:ind w:left="135"/>
            </w:pPr>
          </w:p>
        </w:tc>
      </w:tr>
      <w:tr w:rsidR="00AF78D7" w14:paraId="6A27141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F2F3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386A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«Слог. Перенос слов» с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12AD6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9353B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FF3A4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6C2C8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F53CB7" w14:textId="77777777" w:rsidR="00AF78D7" w:rsidRDefault="00AF78D7">
            <w:pPr>
              <w:spacing w:after="0"/>
              <w:ind w:left="135"/>
            </w:pPr>
          </w:p>
        </w:tc>
      </w:tr>
      <w:tr w:rsidR="00AF78D7" w14:paraId="05B0480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3BA25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066A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FE2C2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F0525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94D29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5EC62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509A7" w14:textId="77777777" w:rsidR="00AF78D7" w:rsidRDefault="00AF78D7">
            <w:pPr>
              <w:spacing w:after="0"/>
              <w:ind w:left="135"/>
            </w:pPr>
          </w:p>
        </w:tc>
      </w:tr>
      <w:tr w:rsidR="00AF78D7" w14:paraId="0E05AFD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C8E24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DA98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7DF49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1E110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7F821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AEDA0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EF8D1E" w14:textId="77777777" w:rsidR="00AF78D7" w:rsidRDefault="00AF78D7">
            <w:pPr>
              <w:spacing w:after="0"/>
              <w:ind w:left="135"/>
            </w:pPr>
          </w:p>
        </w:tc>
      </w:tr>
      <w:tr w:rsidR="00AF78D7" w14:paraId="0D286C0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385D6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4AB3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0817B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81D78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3694B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F4D4B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90C027" w14:textId="77777777" w:rsidR="00AF78D7" w:rsidRDefault="00AF78D7">
            <w:pPr>
              <w:spacing w:after="0"/>
              <w:ind w:left="135"/>
            </w:pPr>
          </w:p>
        </w:tc>
      </w:tr>
      <w:tr w:rsidR="00AF78D7" w14:paraId="1BC8D02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C492B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E733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D5F56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34E2D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EE105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F5BE1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A32B9" w14:textId="77777777" w:rsidR="00AF78D7" w:rsidRDefault="00AF78D7">
            <w:pPr>
              <w:spacing w:after="0"/>
              <w:ind w:left="135"/>
            </w:pPr>
          </w:p>
        </w:tc>
      </w:tr>
      <w:tr w:rsidR="00AF78D7" w14:paraId="2B62F5B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6460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1A516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B2308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FD179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7EE68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5FA23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FD108" w14:textId="77777777" w:rsidR="00AF78D7" w:rsidRDefault="00AF78D7">
            <w:pPr>
              <w:spacing w:after="0"/>
              <w:ind w:left="135"/>
            </w:pPr>
          </w:p>
        </w:tc>
      </w:tr>
      <w:tr w:rsidR="00AF78D7" w14:paraId="0AD1847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8AD0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350B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8D696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09EB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A551E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43138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52213B" w14:textId="77777777" w:rsidR="00AF78D7" w:rsidRDefault="00AF78D7">
            <w:pPr>
              <w:spacing w:after="0"/>
              <w:ind w:left="135"/>
            </w:pPr>
          </w:p>
        </w:tc>
      </w:tr>
      <w:tr w:rsidR="00AF78D7" w14:paraId="1CCD8B4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D38D4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F40D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781D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C4FF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23DE0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0916E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C0280F" w14:textId="77777777" w:rsidR="00AF78D7" w:rsidRDefault="00AF78D7">
            <w:pPr>
              <w:spacing w:after="0"/>
              <w:ind w:left="135"/>
            </w:pPr>
          </w:p>
        </w:tc>
      </w:tr>
      <w:tr w:rsidR="00AF78D7" w14:paraId="1B3587B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644B9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4361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звонкости-глухости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D166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A26BA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07C80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13B0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3B28B" w14:textId="77777777" w:rsidR="00AF78D7" w:rsidRDefault="00AF78D7">
            <w:pPr>
              <w:spacing w:after="0"/>
              <w:ind w:left="135"/>
            </w:pPr>
          </w:p>
        </w:tc>
      </w:tr>
      <w:tr w:rsidR="00AF78D7" w14:paraId="23186FC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A35B4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0B12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C98F7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91C80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B4BCC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BB8D6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2C0068" w14:textId="77777777" w:rsidR="00AF78D7" w:rsidRDefault="00AF78D7">
            <w:pPr>
              <w:spacing w:after="0"/>
              <w:ind w:left="135"/>
            </w:pPr>
          </w:p>
        </w:tc>
      </w:tr>
      <w:tr w:rsidR="00AF78D7" w14:paraId="26FE2DE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84B82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A677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81423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D4F71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18FEE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F7EF4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397AA" w14:textId="77777777" w:rsidR="00AF78D7" w:rsidRDefault="00AF78D7">
            <w:pPr>
              <w:spacing w:after="0"/>
              <w:ind w:left="135"/>
            </w:pPr>
          </w:p>
        </w:tc>
      </w:tr>
      <w:tr w:rsidR="00AF78D7" w14:paraId="25F3489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4966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B5EF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корне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7DAC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064B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5E18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59F8D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AC5987" w14:textId="77777777" w:rsidR="00AF78D7" w:rsidRDefault="00AF78D7">
            <w:pPr>
              <w:spacing w:after="0"/>
              <w:ind w:left="135"/>
            </w:pPr>
          </w:p>
        </w:tc>
      </w:tr>
      <w:tr w:rsidR="00AF78D7" w14:paraId="16AC0C2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358E3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CE1D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91C2F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F231E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194D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86DE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CF051" w14:textId="77777777" w:rsidR="00AF78D7" w:rsidRDefault="00AF78D7">
            <w:pPr>
              <w:spacing w:after="0"/>
              <w:ind w:left="135"/>
            </w:pPr>
          </w:p>
        </w:tc>
      </w:tr>
      <w:tr w:rsidR="00AF78D7" w14:paraId="6C05884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5AD48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98779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0C44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E7C64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AE080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77C36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8FF061" w14:textId="77777777" w:rsidR="00AF78D7" w:rsidRDefault="00AF78D7">
            <w:pPr>
              <w:spacing w:after="0"/>
              <w:ind w:left="135"/>
            </w:pPr>
          </w:p>
        </w:tc>
      </w:tr>
      <w:tr w:rsidR="00AF78D7" w14:paraId="6181619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4A4A9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B3B7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55D8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A21CA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32CC6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D83DB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C3AAF0" w14:textId="77777777" w:rsidR="00AF78D7" w:rsidRDefault="00AF78D7">
            <w:pPr>
              <w:spacing w:after="0"/>
              <w:ind w:left="135"/>
            </w:pPr>
          </w:p>
        </w:tc>
      </w:tr>
      <w:tr w:rsidR="00AF78D7" w14:paraId="3ED1017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891A9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D288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8CCE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F9E8E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67B84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168DD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4CFE9F" w14:textId="77777777" w:rsidR="00AF78D7" w:rsidRDefault="00AF78D7">
            <w:pPr>
              <w:spacing w:after="0"/>
              <w:ind w:left="135"/>
            </w:pPr>
          </w:p>
        </w:tc>
      </w:tr>
      <w:tr w:rsidR="00AF78D7" w14:paraId="2DBCE89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31F4B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5088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6434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6F886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D1C00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C16F5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9346C" w14:textId="77777777" w:rsidR="00AF78D7" w:rsidRDefault="00AF78D7">
            <w:pPr>
              <w:spacing w:after="0"/>
              <w:ind w:left="135"/>
            </w:pPr>
          </w:p>
        </w:tc>
      </w:tr>
      <w:tr w:rsidR="00AF78D7" w14:paraId="1CBBE96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34B5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DE65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DAE8C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22061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4FB53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795D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BF5A7" w14:textId="77777777" w:rsidR="00AF78D7" w:rsidRDefault="00AF78D7">
            <w:pPr>
              <w:spacing w:after="0"/>
              <w:ind w:left="135"/>
            </w:pPr>
          </w:p>
        </w:tc>
      </w:tr>
      <w:tr w:rsidR="00AF78D7" w14:paraId="402AAE2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F4DC5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50477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91893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B0CD5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C1777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10DE4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2D3A83" w14:textId="77777777" w:rsidR="00AF78D7" w:rsidRDefault="00AF78D7">
            <w:pPr>
              <w:spacing w:after="0"/>
              <w:ind w:left="135"/>
            </w:pPr>
          </w:p>
        </w:tc>
      </w:tr>
      <w:tr w:rsidR="00AF78D7" w14:paraId="43F4CC4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68AE1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C907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ED75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48ABC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F1E1F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63B7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4E8D4" w14:textId="77777777" w:rsidR="00AF78D7" w:rsidRDefault="00AF78D7">
            <w:pPr>
              <w:spacing w:after="0"/>
              <w:ind w:left="135"/>
            </w:pPr>
          </w:p>
        </w:tc>
      </w:tr>
      <w:tr w:rsidR="00AF78D7" w14:paraId="4C2911E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CBF2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DA6A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FE9DE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FC3C7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A9B9F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500CC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07E6AB" w14:textId="77777777" w:rsidR="00AF78D7" w:rsidRDefault="00AF78D7">
            <w:pPr>
              <w:spacing w:after="0"/>
              <w:ind w:left="135"/>
            </w:pPr>
          </w:p>
        </w:tc>
      </w:tr>
      <w:tr w:rsidR="00AF78D7" w14:paraId="2FFD709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188D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B6E7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9A3E6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57ACA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889E2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8EDB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33E5A3" w14:textId="77777777" w:rsidR="00AF78D7" w:rsidRDefault="00AF78D7">
            <w:pPr>
              <w:spacing w:after="0"/>
              <w:ind w:left="135"/>
            </w:pPr>
          </w:p>
        </w:tc>
      </w:tr>
      <w:tr w:rsidR="00AF78D7" w14:paraId="6453517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40FB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AC8C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A62F9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7CD33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03F5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A122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A7CC3E" w14:textId="77777777" w:rsidR="00AF78D7" w:rsidRDefault="00AF78D7">
            <w:pPr>
              <w:spacing w:after="0"/>
              <w:ind w:left="135"/>
            </w:pPr>
          </w:p>
        </w:tc>
      </w:tr>
      <w:tr w:rsidR="00AF78D7" w14:paraId="76A2938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68640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D2EDD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FAFDB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E325B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2A18E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0AE7D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6D9965" w14:textId="77777777" w:rsidR="00AF78D7" w:rsidRDefault="00AF78D7">
            <w:pPr>
              <w:spacing w:after="0"/>
              <w:ind w:left="135"/>
            </w:pPr>
          </w:p>
        </w:tc>
      </w:tr>
      <w:tr w:rsidR="00AF78D7" w14:paraId="523C07A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37C9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F63C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33A89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7F79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1EE9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ADA1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3C9564" w14:textId="77777777" w:rsidR="00AF78D7" w:rsidRDefault="00AF78D7">
            <w:pPr>
              <w:spacing w:after="0"/>
              <w:ind w:left="135"/>
            </w:pPr>
          </w:p>
        </w:tc>
      </w:tr>
      <w:tr w:rsidR="00AF78D7" w14:paraId="1C25A6E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FE61E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F3C74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BEFDF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20CB3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FB29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3805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2F142C" w14:textId="77777777" w:rsidR="00AF78D7" w:rsidRDefault="00AF78D7">
            <w:pPr>
              <w:spacing w:after="0"/>
              <w:ind w:left="135"/>
            </w:pPr>
          </w:p>
        </w:tc>
      </w:tr>
      <w:tr w:rsidR="00AF78D7" w14:paraId="571D0A2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812B0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DC64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8D488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23FA4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450EB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537B8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B677C2" w14:textId="77777777" w:rsidR="00AF78D7" w:rsidRDefault="00AF78D7">
            <w:pPr>
              <w:spacing w:after="0"/>
              <w:ind w:left="135"/>
            </w:pPr>
          </w:p>
        </w:tc>
      </w:tr>
      <w:tr w:rsidR="00AF78D7" w14:paraId="4959066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1C096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1C94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B465B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AFEA8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572A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CCEF5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71262" w14:textId="77777777" w:rsidR="00AF78D7" w:rsidRDefault="00AF78D7">
            <w:pPr>
              <w:spacing w:after="0"/>
              <w:ind w:left="135"/>
            </w:pPr>
          </w:p>
        </w:tc>
      </w:tr>
      <w:tr w:rsidR="00AF78D7" w14:paraId="6BEF902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577E3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2449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5F619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022B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FC0B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1BD5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AAD85" w14:textId="77777777" w:rsidR="00AF78D7" w:rsidRDefault="00AF78D7">
            <w:pPr>
              <w:spacing w:after="0"/>
              <w:ind w:left="135"/>
            </w:pPr>
          </w:p>
        </w:tc>
      </w:tr>
      <w:tr w:rsidR="00AF78D7" w14:paraId="42A22AD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9CA8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CB82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2633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75697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C838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2F995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1A14F0" w14:textId="77777777" w:rsidR="00AF78D7" w:rsidRDefault="00AF78D7">
            <w:pPr>
              <w:spacing w:after="0"/>
              <w:ind w:left="135"/>
            </w:pPr>
          </w:p>
        </w:tc>
      </w:tr>
      <w:tr w:rsidR="00AF78D7" w14:paraId="7863D43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51F99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0988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4947B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21AD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D7E2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3C9CC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56F0E1" w14:textId="77777777" w:rsidR="00AF78D7" w:rsidRDefault="00AF78D7">
            <w:pPr>
              <w:spacing w:after="0"/>
              <w:ind w:left="135"/>
            </w:pPr>
          </w:p>
        </w:tc>
      </w:tr>
      <w:tr w:rsidR="00AF78D7" w14:paraId="3600A65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1DC3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ACCE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9485D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FC94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A3EE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8CED8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812F4E" w14:textId="77777777" w:rsidR="00AF78D7" w:rsidRDefault="00AF78D7">
            <w:pPr>
              <w:spacing w:after="0"/>
              <w:ind w:left="135"/>
            </w:pPr>
          </w:p>
        </w:tc>
      </w:tr>
      <w:tr w:rsidR="00AF78D7" w14:paraId="1CF6191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F9493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BA4D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70AE3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D85E7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AC664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DB847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765DB8" w14:textId="77777777" w:rsidR="00AF78D7" w:rsidRDefault="00AF78D7">
            <w:pPr>
              <w:spacing w:after="0"/>
              <w:ind w:left="135"/>
            </w:pPr>
          </w:p>
        </w:tc>
      </w:tr>
      <w:tr w:rsidR="00AF78D7" w14:paraId="626648B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C3DA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5E40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4A529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E2C9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1255C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70BB5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CF8D24" w14:textId="77777777" w:rsidR="00AF78D7" w:rsidRDefault="00AF78D7">
            <w:pPr>
              <w:spacing w:after="0"/>
              <w:ind w:left="135"/>
            </w:pPr>
          </w:p>
        </w:tc>
      </w:tr>
      <w:tr w:rsidR="00AF78D7" w14:paraId="0401A15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00558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D9C4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C0CB7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49C03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60A63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D6A0A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E9B88" w14:textId="77777777" w:rsidR="00AF78D7" w:rsidRDefault="00AF78D7">
            <w:pPr>
              <w:spacing w:after="0"/>
              <w:ind w:left="135"/>
            </w:pPr>
          </w:p>
        </w:tc>
      </w:tr>
      <w:tr w:rsidR="00AF78D7" w14:paraId="0B6304B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6BCC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D5E18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3A0F2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64F2F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A8BE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652AE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AC20C" w14:textId="77777777" w:rsidR="00AF78D7" w:rsidRDefault="00AF78D7">
            <w:pPr>
              <w:spacing w:after="0"/>
              <w:ind w:left="135"/>
            </w:pPr>
          </w:p>
        </w:tc>
      </w:tr>
      <w:tr w:rsidR="00AF78D7" w14:paraId="3CE7228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825A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89AE0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E6BA5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871CA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3215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02C4F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A568D" w14:textId="77777777" w:rsidR="00AF78D7" w:rsidRDefault="00AF78D7">
            <w:pPr>
              <w:spacing w:after="0"/>
              <w:ind w:left="135"/>
            </w:pPr>
          </w:p>
        </w:tc>
      </w:tr>
      <w:tr w:rsidR="00AF78D7" w14:paraId="74F0F65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23B36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6A95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BB8BE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F21AB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F6DDF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AEAC5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1579DE" w14:textId="77777777" w:rsidR="00AF78D7" w:rsidRDefault="00AF78D7">
            <w:pPr>
              <w:spacing w:after="0"/>
              <w:ind w:left="135"/>
            </w:pPr>
          </w:p>
        </w:tc>
      </w:tr>
      <w:tr w:rsidR="00AF78D7" w14:paraId="417A0ED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27466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43BA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0460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BAA1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B9715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3D5AB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CED97A" w14:textId="77777777" w:rsidR="00AF78D7" w:rsidRDefault="00AF78D7">
            <w:pPr>
              <w:spacing w:after="0"/>
              <w:ind w:left="135"/>
            </w:pPr>
          </w:p>
        </w:tc>
      </w:tr>
      <w:tr w:rsidR="00AF78D7" w14:paraId="6E18BB9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808B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29684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5177B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285C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52F0B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8A87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94BCB9" w14:textId="77777777" w:rsidR="00AF78D7" w:rsidRDefault="00AF78D7">
            <w:pPr>
              <w:spacing w:after="0"/>
              <w:ind w:left="135"/>
            </w:pPr>
          </w:p>
        </w:tc>
      </w:tr>
      <w:tr w:rsidR="00AF78D7" w14:paraId="1E8034A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E1FE3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1E31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D1A6C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F8B7D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B1F49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005EB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3EEFBF" w14:textId="77777777" w:rsidR="00AF78D7" w:rsidRDefault="00AF78D7">
            <w:pPr>
              <w:spacing w:after="0"/>
              <w:ind w:left="135"/>
            </w:pPr>
          </w:p>
        </w:tc>
      </w:tr>
      <w:tr w:rsidR="00AF78D7" w14:paraId="68E6E29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6FA77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8ECD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2358D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4DED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4CB2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E3294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B28D62" w14:textId="77777777" w:rsidR="00AF78D7" w:rsidRDefault="00AF78D7">
            <w:pPr>
              <w:spacing w:after="0"/>
              <w:ind w:left="135"/>
            </w:pPr>
          </w:p>
        </w:tc>
      </w:tr>
      <w:tr w:rsidR="00AF78D7" w14:paraId="47FD029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8F633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F17B1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CB6F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32CF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81E64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B77F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5766D" w14:textId="77777777" w:rsidR="00AF78D7" w:rsidRDefault="00AF78D7">
            <w:pPr>
              <w:spacing w:after="0"/>
              <w:ind w:left="135"/>
            </w:pPr>
          </w:p>
        </w:tc>
      </w:tr>
      <w:tr w:rsidR="00AF78D7" w14:paraId="2D79668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58861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DCFA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B4916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A5AB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6A02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9EBA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4335F3" w14:textId="77777777" w:rsidR="00AF78D7" w:rsidRDefault="00AF78D7">
            <w:pPr>
              <w:spacing w:after="0"/>
              <w:ind w:left="135"/>
            </w:pPr>
          </w:p>
        </w:tc>
      </w:tr>
      <w:tr w:rsidR="00AF78D7" w14:paraId="74B8AC6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5FD65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E826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CE59A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13AA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3BEE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EB00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2F048" w14:textId="77777777" w:rsidR="00AF78D7" w:rsidRDefault="00AF78D7">
            <w:pPr>
              <w:spacing w:after="0"/>
              <w:ind w:left="135"/>
            </w:pPr>
          </w:p>
        </w:tc>
      </w:tr>
      <w:tr w:rsidR="00AF78D7" w14:paraId="5CC40DC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BBF39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CDCF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35EC5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B87BB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6E87C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5B998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1DF81C" w14:textId="77777777" w:rsidR="00AF78D7" w:rsidRDefault="00AF78D7">
            <w:pPr>
              <w:spacing w:after="0"/>
              <w:ind w:left="135"/>
            </w:pPr>
          </w:p>
        </w:tc>
      </w:tr>
      <w:tr w:rsidR="00AF78D7" w14:paraId="68AD2FB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509F2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730B3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«Как приготовить салат»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143B6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390DA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CCC07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F788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C0C0B1" w14:textId="77777777" w:rsidR="00AF78D7" w:rsidRDefault="00AF78D7">
            <w:pPr>
              <w:spacing w:after="0"/>
              <w:ind w:left="135"/>
            </w:pPr>
          </w:p>
        </w:tc>
      </w:tr>
      <w:tr w:rsidR="00AF78D7" w14:paraId="2D55614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0CBBD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F666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58267A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C904D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B82F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6B6BC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1D642" w14:textId="77777777" w:rsidR="00AF78D7" w:rsidRDefault="00AF78D7">
            <w:pPr>
              <w:spacing w:after="0"/>
              <w:ind w:left="135"/>
            </w:pPr>
          </w:p>
        </w:tc>
      </w:tr>
      <w:tr w:rsidR="00AF78D7" w14:paraId="2FFD64A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82406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CA3AE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5006E7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5AAB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2A39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1BB14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6CB235" w14:textId="77777777" w:rsidR="00AF78D7" w:rsidRDefault="00AF78D7">
            <w:pPr>
              <w:spacing w:after="0"/>
              <w:ind w:left="135"/>
            </w:pPr>
          </w:p>
        </w:tc>
      </w:tr>
      <w:tr w:rsidR="00AF78D7" w14:paraId="3D1D12D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0C67B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39EA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AA8A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5517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3BFB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6E95C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744237" w14:textId="77777777" w:rsidR="00AF78D7" w:rsidRDefault="00AF78D7">
            <w:pPr>
              <w:spacing w:after="0"/>
              <w:ind w:left="135"/>
            </w:pPr>
          </w:p>
        </w:tc>
      </w:tr>
      <w:tr w:rsidR="00AF78D7" w14:paraId="5CBF0AD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9B52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75F3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ED078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7204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F552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63C7C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F45072" w14:textId="77777777" w:rsidR="00AF78D7" w:rsidRDefault="00AF78D7">
            <w:pPr>
              <w:spacing w:after="0"/>
              <w:ind w:left="135"/>
            </w:pPr>
          </w:p>
        </w:tc>
      </w:tr>
      <w:tr w:rsidR="00AF78D7" w14:paraId="466046F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10BE3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F10F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1A8F4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83FF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BA82A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341D8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5DDFD1" w14:textId="77777777" w:rsidR="00AF78D7" w:rsidRDefault="00AF78D7">
            <w:pPr>
              <w:spacing w:after="0"/>
              <w:ind w:left="135"/>
            </w:pPr>
          </w:p>
        </w:tc>
      </w:tr>
      <w:tr w:rsidR="00AF78D7" w14:paraId="19F855C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8F5D1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39372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6C76E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B14F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07B1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7FB52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5FDD9" w14:textId="77777777" w:rsidR="00AF78D7" w:rsidRDefault="00AF78D7">
            <w:pPr>
              <w:spacing w:after="0"/>
              <w:ind w:left="135"/>
            </w:pPr>
          </w:p>
        </w:tc>
      </w:tr>
      <w:tr w:rsidR="00AF78D7" w14:paraId="662031E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FECAD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8925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D3E81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7B2F7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D9C1A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E6E51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EF3710" w14:textId="77777777" w:rsidR="00AF78D7" w:rsidRDefault="00AF78D7">
            <w:pPr>
              <w:spacing w:after="0"/>
              <w:ind w:left="135"/>
            </w:pPr>
          </w:p>
        </w:tc>
      </w:tr>
      <w:tr w:rsidR="00AF78D7" w14:paraId="5B07607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26997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A7FC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65312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1AF3F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D316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E0A6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50CE4D" w14:textId="77777777" w:rsidR="00AF78D7" w:rsidRDefault="00AF78D7">
            <w:pPr>
              <w:spacing w:after="0"/>
              <w:ind w:left="135"/>
            </w:pPr>
          </w:p>
        </w:tc>
      </w:tr>
      <w:tr w:rsidR="00AF78D7" w14:paraId="75FC885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0CEF9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FD0A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3EF2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FB9C1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A0EDA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CA402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0C67F3" w14:textId="77777777" w:rsidR="00AF78D7" w:rsidRDefault="00AF78D7">
            <w:pPr>
              <w:spacing w:after="0"/>
              <w:ind w:left="135"/>
            </w:pPr>
          </w:p>
        </w:tc>
      </w:tr>
      <w:tr w:rsidR="00AF78D7" w14:paraId="1A5F110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7567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E231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E6462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1D797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8BDE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29A58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BEF8E3" w14:textId="77777777" w:rsidR="00AF78D7" w:rsidRDefault="00AF78D7">
            <w:pPr>
              <w:spacing w:after="0"/>
              <w:ind w:left="135"/>
            </w:pPr>
          </w:p>
        </w:tc>
      </w:tr>
      <w:tr w:rsidR="00AF78D7" w14:paraId="303FF14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1E11D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F311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2AD38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11D1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690D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AE6D0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98995B" w14:textId="77777777" w:rsidR="00AF78D7" w:rsidRDefault="00AF78D7">
            <w:pPr>
              <w:spacing w:after="0"/>
              <w:ind w:left="135"/>
            </w:pPr>
          </w:p>
        </w:tc>
      </w:tr>
      <w:tr w:rsidR="00AF78D7" w14:paraId="092C736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190E7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D7A05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4EFCE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48800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649E8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218E6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6119ED" w14:textId="77777777" w:rsidR="00AF78D7" w:rsidRDefault="00AF78D7">
            <w:pPr>
              <w:spacing w:after="0"/>
              <w:ind w:left="135"/>
            </w:pPr>
          </w:p>
        </w:tc>
      </w:tr>
      <w:tr w:rsidR="00AF78D7" w14:paraId="4B96F02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53721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C76A7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70DB8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A1C0D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02EA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B9C29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BB8A1" w14:textId="77777777" w:rsidR="00AF78D7" w:rsidRDefault="00AF78D7">
            <w:pPr>
              <w:spacing w:after="0"/>
              <w:ind w:left="135"/>
            </w:pPr>
          </w:p>
        </w:tc>
      </w:tr>
      <w:tr w:rsidR="00AF78D7" w14:paraId="36AB3BE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87BEC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F352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9811D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0F657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27390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4929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37C5C7" w14:textId="77777777" w:rsidR="00AF78D7" w:rsidRDefault="00AF78D7">
            <w:pPr>
              <w:spacing w:after="0"/>
              <w:ind w:left="135"/>
            </w:pPr>
          </w:p>
        </w:tc>
      </w:tr>
      <w:tr w:rsidR="00AF78D7" w14:paraId="27A0DA3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27151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1085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88FA0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C6F8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80570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87DF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254A50" w14:textId="77777777" w:rsidR="00AF78D7" w:rsidRDefault="00AF78D7">
            <w:pPr>
              <w:spacing w:after="0"/>
              <w:ind w:left="135"/>
            </w:pPr>
          </w:p>
        </w:tc>
      </w:tr>
      <w:tr w:rsidR="00AF78D7" w14:paraId="10EC69B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E16E0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47569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D1BA5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E6937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B5143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5CB8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EE3823" w14:textId="77777777" w:rsidR="00AF78D7" w:rsidRDefault="00AF78D7">
            <w:pPr>
              <w:spacing w:after="0"/>
              <w:ind w:left="135"/>
            </w:pPr>
          </w:p>
        </w:tc>
      </w:tr>
      <w:tr w:rsidR="00AF78D7" w14:paraId="3C136DD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A1350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C1E51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3DBE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38C60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12A7F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C3180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7EC335" w14:textId="77777777" w:rsidR="00AF78D7" w:rsidRDefault="00AF78D7">
            <w:pPr>
              <w:spacing w:after="0"/>
              <w:ind w:left="135"/>
            </w:pPr>
          </w:p>
        </w:tc>
      </w:tr>
      <w:tr w:rsidR="00AF78D7" w14:paraId="34924C6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6ABE8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C3BE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3C8B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8EC1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767B7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A30E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411F8" w14:textId="77777777" w:rsidR="00AF78D7" w:rsidRDefault="00AF78D7">
            <w:pPr>
              <w:spacing w:after="0"/>
              <w:ind w:left="135"/>
            </w:pPr>
          </w:p>
        </w:tc>
      </w:tr>
      <w:tr w:rsidR="00AF78D7" w14:paraId="3889A28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8B030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0396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A6E2A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32B3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AEB0E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C6784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00D8CB" w14:textId="77777777" w:rsidR="00AF78D7" w:rsidRDefault="00AF78D7">
            <w:pPr>
              <w:spacing w:after="0"/>
              <w:ind w:left="135"/>
            </w:pPr>
          </w:p>
        </w:tc>
      </w:tr>
      <w:tr w:rsidR="00AF78D7" w14:paraId="6CC782B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2D43D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0D31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00065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FFBBF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DA47A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FB742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A32B78" w14:textId="77777777" w:rsidR="00AF78D7" w:rsidRDefault="00AF78D7">
            <w:pPr>
              <w:spacing w:after="0"/>
              <w:ind w:left="135"/>
            </w:pPr>
          </w:p>
        </w:tc>
      </w:tr>
      <w:tr w:rsidR="00AF78D7" w14:paraId="4BD6137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EF9F7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4ABF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05C42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2C01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02DD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7B51C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FCC31E" w14:textId="77777777" w:rsidR="00AF78D7" w:rsidRDefault="00AF78D7">
            <w:pPr>
              <w:spacing w:after="0"/>
              <w:ind w:left="135"/>
            </w:pPr>
          </w:p>
        </w:tc>
      </w:tr>
      <w:tr w:rsidR="00AF78D7" w14:paraId="7B2DDA7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6881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FA07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CB5D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A928F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954B1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6FBF0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FFF384" w14:textId="77777777" w:rsidR="00AF78D7" w:rsidRDefault="00AF78D7">
            <w:pPr>
              <w:spacing w:after="0"/>
              <w:ind w:left="135"/>
            </w:pPr>
          </w:p>
        </w:tc>
      </w:tr>
      <w:tr w:rsidR="00AF78D7" w14:paraId="73ADC0D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237E1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A323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5568B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EC3D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CBF20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102DE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F29A7" w14:textId="77777777" w:rsidR="00AF78D7" w:rsidRDefault="00AF78D7">
            <w:pPr>
              <w:spacing w:after="0"/>
              <w:ind w:left="135"/>
            </w:pPr>
          </w:p>
        </w:tc>
      </w:tr>
      <w:tr w:rsidR="00AF78D7" w14:paraId="211D5F5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CCA5E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05F4B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8A3AA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F892D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257C3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1A785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65FFE" w14:textId="77777777" w:rsidR="00AF78D7" w:rsidRDefault="00AF78D7">
            <w:pPr>
              <w:spacing w:after="0"/>
              <w:ind w:left="135"/>
            </w:pPr>
          </w:p>
        </w:tc>
      </w:tr>
      <w:tr w:rsidR="00AF78D7" w14:paraId="4D52F3C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EDB0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485C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0C5FE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9225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3797F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D73D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2A14D" w14:textId="77777777" w:rsidR="00AF78D7" w:rsidRDefault="00AF78D7">
            <w:pPr>
              <w:spacing w:after="0"/>
              <w:ind w:left="135"/>
            </w:pPr>
          </w:p>
        </w:tc>
      </w:tr>
      <w:tr w:rsidR="00AF78D7" w14:paraId="72D58BD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E9C8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A74687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4962F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6677D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113F2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B1EF7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3CE979" w14:textId="77777777" w:rsidR="00AF78D7" w:rsidRDefault="00AF78D7">
            <w:pPr>
              <w:spacing w:after="0"/>
              <w:ind w:left="135"/>
            </w:pPr>
          </w:p>
        </w:tc>
      </w:tr>
      <w:tr w:rsidR="00AF78D7" w14:paraId="54D77DE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61A7F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697D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AC68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8FEDB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9F148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E3DF8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031F60" w14:textId="77777777" w:rsidR="00AF78D7" w:rsidRDefault="00AF78D7">
            <w:pPr>
              <w:spacing w:after="0"/>
              <w:ind w:left="135"/>
            </w:pPr>
          </w:p>
        </w:tc>
      </w:tr>
      <w:tr w:rsidR="00AF78D7" w14:paraId="40CAC72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6644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1012F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«Предлоги»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D72D4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F2033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34FA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42D9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14AA00" w14:textId="77777777" w:rsidR="00AF78D7" w:rsidRDefault="00AF78D7">
            <w:pPr>
              <w:spacing w:after="0"/>
              <w:ind w:left="135"/>
            </w:pPr>
          </w:p>
        </w:tc>
      </w:tr>
      <w:tr w:rsidR="00AF78D7" w14:paraId="2481B2B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46CE1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D985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AABDE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439DB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06065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2E0C6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9F7CBF" w14:textId="77777777" w:rsidR="00AF78D7" w:rsidRDefault="00AF78D7">
            <w:pPr>
              <w:spacing w:after="0"/>
              <w:ind w:left="135"/>
            </w:pPr>
          </w:p>
        </w:tc>
      </w:tr>
      <w:tr w:rsidR="00AF78D7" w14:paraId="4BBD20E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B1A56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2CCC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7249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E3B26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4136A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DA4E8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0465AB" w14:textId="77777777" w:rsidR="00AF78D7" w:rsidRDefault="00AF78D7">
            <w:pPr>
              <w:spacing w:after="0"/>
              <w:ind w:left="135"/>
            </w:pPr>
          </w:p>
        </w:tc>
      </w:tr>
      <w:tr w:rsidR="00AF78D7" w14:paraId="2528103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4C25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178A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3F473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9CA01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B65D4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25859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8219E5" w14:textId="77777777" w:rsidR="00AF78D7" w:rsidRDefault="00AF78D7">
            <w:pPr>
              <w:spacing w:after="0"/>
              <w:ind w:left="135"/>
            </w:pPr>
          </w:p>
        </w:tc>
      </w:tr>
      <w:tr w:rsidR="00AF78D7" w14:paraId="48F166A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3571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0D4E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64DA6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1B0FC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A5E2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3BC65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355B02" w14:textId="77777777" w:rsidR="00AF78D7" w:rsidRDefault="00AF78D7">
            <w:pPr>
              <w:spacing w:after="0"/>
              <w:ind w:left="135"/>
            </w:pPr>
          </w:p>
        </w:tc>
      </w:tr>
      <w:tr w:rsidR="00AF78D7" w14:paraId="048D424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FB98C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156D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D982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93CBE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2BAA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E9E8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4C4C3" w14:textId="77777777" w:rsidR="00AF78D7" w:rsidRDefault="00AF78D7">
            <w:pPr>
              <w:spacing w:after="0"/>
              <w:ind w:left="135"/>
            </w:pPr>
          </w:p>
        </w:tc>
      </w:tr>
      <w:tr w:rsidR="00AF78D7" w14:paraId="0F89395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33BA8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719F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FB110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C9620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3A08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F34FE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C8B50" w14:textId="77777777" w:rsidR="00AF78D7" w:rsidRDefault="00AF78D7">
            <w:pPr>
              <w:spacing w:after="0"/>
              <w:ind w:left="135"/>
            </w:pPr>
          </w:p>
        </w:tc>
      </w:tr>
      <w:tr w:rsidR="00AF78D7" w14:paraId="27F1B1B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6A21D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1F1E6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CA03D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02D9B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668C8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2920F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E226A7" w14:textId="77777777" w:rsidR="00AF78D7" w:rsidRDefault="00AF78D7">
            <w:pPr>
              <w:spacing w:after="0"/>
              <w:ind w:left="135"/>
            </w:pPr>
          </w:p>
        </w:tc>
      </w:tr>
      <w:tr w:rsidR="00AF78D7" w14:paraId="7913CD7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3C1D5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E543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32ACD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1E41B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CB385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CF99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3FA7C3" w14:textId="77777777" w:rsidR="00AF78D7" w:rsidRDefault="00AF78D7">
            <w:pPr>
              <w:spacing w:after="0"/>
              <w:ind w:left="135"/>
            </w:pPr>
          </w:p>
        </w:tc>
      </w:tr>
      <w:tr w:rsidR="00AF78D7" w14:paraId="4EA4065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BF129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9377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2DAA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5B188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C7CC8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FF263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69385C" w14:textId="77777777" w:rsidR="00AF78D7" w:rsidRDefault="00AF78D7">
            <w:pPr>
              <w:spacing w:after="0"/>
              <w:ind w:left="135"/>
            </w:pPr>
          </w:p>
        </w:tc>
      </w:tr>
      <w:tr w:rsidR="00AF78D7" w14:paraId="28B8FF6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477E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7834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04D9E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8E80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59743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CB18C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832F44" w14:textId="77777777" w:rsidR="00AF78D7" w:rsidRDefault="00AF78D7">
            <w:pPr>
              <w:spacing w:after="0"/>
              <w:ind w:left="135"/>
            </w:pPr>
          </w:p>
        </w:tc>
      </w:tr>
      <w:tr w:rsidR="00AF78D7" w14:paraId="0568803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2BA32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F15F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A75C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627D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53526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8BFCA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93D7B" w14:textId="77777777" w:rsidR="00AF78D7" w:rsidRDefault="00AF78D7">
            <w:pPr>
              <w:spacing w:after="0"/>
              <w:ind w:left="135"/>
            </w:pPr>
          </w:p>
        </w:tc>
      </w:tr>
      <w:tr w:rsidR="00AF78D7" w14:paraId="4D392A1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0B5A0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8AFA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C78AF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2ACB6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AAFB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C41C9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8A3C54" w14:textId="77777777" w:rsidR="00AF78D7" w:rsidRDefault="00AF78D7">
            <w:pPr>
              <w:spacing w:after="0"/>
              <w:ind w:left="135"/>
            </w:pPr>
          </w:p>
        </w:tc>
      </w:tr>
      <w:tr w:rsidR="00AF78D7" w14:paraId="155AE23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FE04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C320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B70FE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9EBF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DE42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6975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17CE86" w14:textId="77777777" w:rsidR="00AF78D7" w:rsidRDefault="00AF78D7">
            <w:pPr>
              <w:spacing w:after="0"/>
              <w:ind w:left="135"/>
            </w:pPr>
          </w:p>
        </w:tc>
      </w:tr>
      <w:tr w:rsidR="00AF78D7" w14:paraId="59F0B8E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A440D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8B6D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6C746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B9B89B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EBE67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F4C94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B9505" w14:textId="77777777" w:rsidR="00AF78D7" w:rsidRDefault="00AF78D7">
            <w:pPr>
              <w:spacing w:after="0"/>
              <w:ind w:left="135"/>
            </w:pPr>
          </w:p>
        </w:tc>
      </w:tr>
      <w:tr w:rsidR="00AF78D7" w14:paraId="14D97B89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F373A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0A99F4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0EC3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83075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BE97FB" w14:textId="77777777" w:rsidR="00AF78D7" w:rsidRDefault="00AF78D7"/>
        </w:tc>
      </w:tr>
    </w:tbl>
    <w:p w14:paraId="7664FA47" w14:textId="77777777" w:rsidR="00AF78D7" w:rsidRDefault="00AF78D7">
      <w:pPr>
        <w:sectPr w:rsidR="00AF7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E268E3" w14:textId="77777777" w:rsidR="00AF78D7" w:rsidRDefault="000A4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052"/>
        <w:gridCol w:w="1128"/>
        <w:gridCol w:w="1843"/>
        <w:gridCol w:w="1912"/>
        <w:gridCol w:w="1349"/>
        <w:gridCol w:w="2899"/>
      </w:tblGrid>
      <w:tr w:rsidR="00AF78D7" w14:paraId="7BF43F32" w14:textId="77777777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DE7FF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DF1239" w14:textId="77777777" w:rsidR="00AF78D7" w:rsidRDefault="00AF78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CAEE3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22C30C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A18D3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4038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4F8058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F890F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FDF134E" w14:textId="77777777" w:rsidR="00AF78D7" w:rsidRDefault="00AF78D7">
            <w:pPr>
              <w:spacing w:after="0"/>
              <w:ind w:left="135"/>
            </w:pPr>
          </w:p>
        </w:tc>
      </w:tr>
      <w:tr w:rsidR="00AF78D7" w14:paraId="03482D8D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95347" w14:textId="77777777" w:rsidR="00AF78D7" w:rsidRDefault="00AF7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6CBD36" w14:textId="77777777" w:rsidR="00AF78D7" w:rsidRDefault="00AF78D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3821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C31635" w14:textId="77777777" w:rsidR="00AF78D7" w:rsidRDefault="00AF78D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37C545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97D5FC" w14:textId="77777777" w:rsidR="00AF78D7" w:rsidRDefault="00AF78D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F9104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F2EEBA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D3B8B" w14:textId="77777777" w:rsidR="00AF78D7" w:rsidRDefault="00AF7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A24BF2" w14:textId="77777777" w:rsidR="00AF78D7" w:rsidRDefault="00AF78D7"/>
        </w:tc>
      </w:tr>
      <w:tr w:rsidR="00AF78D7" w:rsidRPr="00A31DE4" w14:paraId="29C9F44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083B4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6464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38AA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F9F72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8BD45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5DA50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204A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765F36E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AC3D2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3BFD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D3627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74398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CFDDE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80326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1A19D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F78D7" w:rsidRPr="00A31DE4" w14:paraId="1D81E8B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CB4E2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149F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04E5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CB55B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A4716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A0269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F40C2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78D7" w:rsidRPr="00A31DE4" w14:paraId="31A8DEF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A6E9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10E6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91D80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18C21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DA750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C929E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591C8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78D7" w:rsidRPr="00A31DE4" w14:paraId="2B82994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F1EF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3FD7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085B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7A1F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DE4A5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6C6D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9815A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F78D7" w:rsidRPr="00A31DE4" w14:paraId="06EB819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01AA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C5AC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436EC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FD334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A6634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3C2F5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F17A3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F78D7" w:rsidRPr="00A31DE4" w14:paraId="6ED1FF8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D7CC2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F105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E39BB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D9DD2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06E07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DD016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8BA8A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F78D7" w:rsidRPr="00A31DE4" w14:paraId="5E79B5E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440D3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B117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99644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81F0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A39D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49A3E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0C03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F78D7" w:rsidRPr="00A31DE4" w14:paraId="416AAFB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44F95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DAFC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ED623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DD108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ECD6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AAA62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B5402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F78D7" w:rsidRPr="00A31DE4" w14:paraId="760A3C9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31AD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9F93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2A423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3A26C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EE2CA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401B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3D8A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AF78D7" w:rsidRPr="00A31DE4" w14:paraId="180EF4A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3CEE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5C14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3555B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6BE9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6AE15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54178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16999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AF78D7" w:rsidRPr="00A31DE4" w14:paraId="5AED101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CC400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0F71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D480E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6108C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9BDB9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4338F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EC6BB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F78D7" w:rsidRPr="00A31DE4" w14:paraId="1BC2CE1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0110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B553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305CD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65AF3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FC36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7E19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9741C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708B62A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9836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1E21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BCC53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CA4D9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0E7D1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E24EF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B878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F78D7" w:rsidRPr="00A31DE4" w14:paraId="7918685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541FB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0BBB7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3E435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A9E46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AD0DA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09FC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2E30F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F78D7" w:rsidRPr="00A31DE4" w14:paraId="733095D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68975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1EF0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C530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B4D0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56D29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8FA6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A8F8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0488113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F14B1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B45E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160C8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EC88A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3BCF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B46BE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9D3F0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78D7" w:rsidRPr="00A31DE4" w14:paraId="0506939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0A2A3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3B1F7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CF2CF7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FCF09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A6002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60E6A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7E8D7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4575B5F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58842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D3DCB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7F41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EBB70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D9428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D9738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32F1D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7A02A19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319F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863B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36196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A626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1E1AA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06D1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9562F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F78D7" w:rsidRPr="00A31DE4" w14:paraId="5CE57BF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FE852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7453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8431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20AC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14CDE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2B438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CA3F2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F78D7" w:rsidRPr="00A31DE4" w14:paraId="1E7E156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22A9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8DDF7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2810F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20A5F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8B7EF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3D20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EE56A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78D7" w:rsidRPr="00A31DE4" w14:paraId="030CC37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083C7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0409C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F7F6C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20D5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86005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C9007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23F22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F78D7" w:rsidRPr="00A31DE4" w14:paraId="081C042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B3802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81C6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7784A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28A23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E487A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5D46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199F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F78D7" w:rsidRPr="00A31DE4" w14:paraId="2C8E298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71B5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098A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2DBD9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CE87F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44021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10804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16C4F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F78D7" w:rsidRPr="00A31DE4" w14:paraId="38C1FD5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DB903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91B1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25F7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A5EF1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D307E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E3C12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5B58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6CE3BCF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1EC9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F51B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E13E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FD35A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0B66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358F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593F7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78D7" w:rsidRPr="00A31DE4" w14:paraId="51D2AC0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57E0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0261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2E51A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ABE39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8280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3533A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C02C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AF78D7" w:rsidRPr="00A31DE4" w14:paraId="404569D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1DB95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C3F0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EAFC7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4EE1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8E29B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E3310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C30B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51B91E6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F95D8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4EAE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33FC2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5E31E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D1F7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C188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66C5A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F78D7" w14:paraId="7BD430C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D0895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0ED32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08924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E04BB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C48AF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14BC8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1CF8D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2C230D8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5F68D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56BA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3FA8F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4176D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7862D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753C1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8FBBC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AF78D7" w:rsidRPr="00A31DE4" w14:paraId="6A5056D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CA6D7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5AF3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AFB40A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9A9C0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61964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D02AA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0BC9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F78D7" w:rsidRPr="00A31DE4" w14:paraId="55EDFD6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0F38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ACE4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37F33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9C5F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AC77C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7C38C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9C080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1C382A4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1ECC4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FAFA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52C78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BC62E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2BE76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58409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B2BE3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78D7" w:rsidRPr="00A31DE4" w14:paraId="1EBDB7F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B9FD7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EAA9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23E25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AFCC6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412AE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172B6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E88ED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65D303E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462B2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192F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A0D37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DC86A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7282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3D79A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0C8C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F78D7" w:rsidRPr="00A31DE4" w14:paraId="48E8822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48D88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7B4A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CAE74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16680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A0BB7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449A8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E9D04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AF78D7" w:rsidRPr="00A31DE4" w14:paraId="04AA90F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D5A89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0CEC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FA0ED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8712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B9A23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1B31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F408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AF78D7" w14:paraId="710C7D3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8765F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F643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9531C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A3934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611E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F91E6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108009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7F89F85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2D47D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97E1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D6E55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28074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ACFBA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3DFD1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24597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AF78D7" w:rsidRPr="00A31DE4" w14:paraId="54759BE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08D29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47CB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B174CA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DA29F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88FEF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AA047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7A7F6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05C747D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E9F97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3B48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0078C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2641D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B7820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0452F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EF6A2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34469AB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1B9A0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1151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2508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97D74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29C9C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DD5B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6DB1B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:rsidRPr="00A31DE4" w14:paraId="7EA1B87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A9EF9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8510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29AB6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2307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2A241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75EB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B8B26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5FB98D2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2EA84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9F61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61E15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0D8C8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6234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13AEF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2BE33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36A4A73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67E90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639AA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3165F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1986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FD7C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65772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9A1F0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F78D7" w:rsidRPr="00A31DE4" w14:paraId="1993443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B066E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8E8B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B56A4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BC35C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67443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B1E68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E5810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AF78D7" w:rsidRPr="00A31DE4" w14:paraId="7C16063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D53B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725E5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AF46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9F968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5E4A8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CF6B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127F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F78D7" w14:paraId="2BDD048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F958A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9DAA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5FB2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0FFF3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C0010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F568E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53DB4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630794F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446E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0CFC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D0DB0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6FFA3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F7CF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A710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5F6DE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78D7" w14:paraId="1E38146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B09C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39BD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DD906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A3D8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62F2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1C4C0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9D865B" w14:textId="77777777" w:rsidR="00AF78D7" w:rsidRDefault="00AF78D7">
            <w:pPr>
              <w:spacing w:after="0"/>
              <w:ind w:left="135"/>
            </w:pPr>
          </w:p>
        </w:tc>
      </w:tr>
      <w:tr w:rsidR="00AF78D7" w14:paraId="0C604FF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74320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FF24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DC54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57BC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A2C0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56EA6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A12CD" w14:textId="77777777" w:rsidR="00AF78D7" w:rsidRDefault="00AF78D7">
            <w:pPr>
              <w:spacing w:after="0"/>
              <w:ind w:left="135"/>
            </w:pPr>
          </w:p>
        </w:tc>
      </w:tr>
      <w:tr w:rsidR="00AF78D7" w14:paraId="6ED764C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E781A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64D65A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8024D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3415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DDD7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E6605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0BE831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235318C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433E3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6250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B7A36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05B90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9759D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5E7E5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20FB3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F78D7" w:rsidRPr="00A31DE4" w14:paraId="603A236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EA0D9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84A6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AFE2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24E28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123B8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8209D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BFB97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6ECD898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E04B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7741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E46A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18CDB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98613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D620E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B8C79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F78D7" w14:paraId="14D439D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21D72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9098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E752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02F9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8F252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9011F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0E2CAA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44B17A2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BCD7C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E0CB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удвоенными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2A76C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1BE09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8436C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36716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A9085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5AB25E5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A7D26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FA80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1D58D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E5796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F740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C41ED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E1061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14:paraId="72CE83B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DB0BB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D8E4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28EE8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5265C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16CBB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14E0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6BE8CB" w14:textId="77777777" w:rsidR="00AF78D7" w:rsidRDefault="00AF78D7">
            <w:pPr>
              <w:spacing w:after="0"/>
              <w:ind w:left="135"/>
            </w:pPr>
          </w:p>
        </w:tc>
      </w:tr>
      <w:tr w:rsidR="00AF78D7" w14:paraId="7016AFF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9F163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4DC3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«Правописание слов с орфограммами в корне»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21949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4DE71A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A7BBA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D7664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7AFBB3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46C2B13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9311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DB04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AF601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0722B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CB626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BE64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0E4D9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F78D7" w:rsidRPr="00A31DE4" w14:paraId="651266C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15850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C367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1D7B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1E07D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1E792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B792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4BEA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F78D7" w14:paraId="0FE6EEE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FCD76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0435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«о» и группа приставок с «а»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5226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8668B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6B37E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4B639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38822E" w14:textId="77777777" w:rsidR="00AF78D7" w:rsidRDefault="00AF78D7">
            <w:pPr>
              <w:spacing w:after="0"/>
              <w:ind w:left="135"/>
            </w:pPr>
          </w:p>
        </w:tc>
      </w:tr>
      <w:tr w:rsidR="00AF78D7" w14:paraId="16474F5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67529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7E8F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11D0A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7D9C9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DEAA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4F1A2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AB00B8" w14:textId="77777777" w:rsidR="00AF78D7" w:rsidRDefault="00AF78D7">
            <w:pPr>
              <w:spacing w:after="0"/>
              <w:ind w:left="135"/>
            </w:pPr>
          </w:p>
        </w:tc>
      </w:tr>
      <w:tr w:rsidR="00AF78D7" w14:paraId="6040E5B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BA79F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4F02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D438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4A9E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7A3B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3F98C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D54EE8" w14:textId="77777777" w:rsidR="00AF78D7" w:rsidRDefault="00AF78D7">
            <w:pPr>
              <w:spacing w:after="0"/>
              <w:ind w:left="135"/>
            </w:pPr>
          </w:p>
        </w:tc>
      </w:tr>
      <w:tr w:rsidR="00AF78D7" w14:paraId="1EF91AB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A33C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0B13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7B114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528E2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248BA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0EF19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5813B8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3C80D72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3948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6176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1B7BEB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DA92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FE512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7AEEF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2DAE3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AF78D7" w:rsidRPr="00A31DE4" w14:paraId="523A05B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CA0FD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D7DF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658F8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3FBCA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353C9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634D1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1677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F78D7" w14:paraId="4A7523A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AD32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3D23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5622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332C8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4070C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33DA3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481C5E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244765E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E4BD6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2805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43643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8C2E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952A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B5E3B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D725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6A2FEDD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1DAFB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A633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DBC4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5CD49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53CAA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91DB1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8F795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F78D7" w:rsidRPr="00A31DE4" w14:paraId="0AB8E5C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3C05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5EF9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B6547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D351C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F5964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92672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8B07D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17D26F1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53C3E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E7E9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BE17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2668C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F6BF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EE23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A923E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F78D7" w:rsidRPr="00A31DE4" w14:paraId="33905A8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FCA50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448C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77B89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F1D76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E1034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4870F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23C02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AF78D7" w14:paraId="1C1D75A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ED171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C0D2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B22AD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21B26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C5D37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4F337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6E433" w14:textId="77777777" w:rsidR="00AF78D7" w:rsidRDefault="00AF78D7">
            <w:pPr>
              <w:spacing w:after="0"/>
              <w:ind w:left="135"/>
            </w:pPr>
          </w:p>
        </w:tc>
      </w:tr>
      <w:tr w:rsidR="00AF78D7" w14:paraId="47B3063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37950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5E30E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87AAB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AD3EA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905B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6C81F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C39836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24B4198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033BF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0292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D6ABE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8CCF3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69A8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93A25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8716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F78D7" w14:paraId="0EB8CF6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43E2A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9FB4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09277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3B2A5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D505A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45D53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11961F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5CA130F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F92F0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D26FD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D616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F37D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7DF12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99019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DDEB8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F78D7" w:rsidRPr="00A31DE4" w14:paraId="244693B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E08A4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50E6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A7162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09DCF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EC0C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E766D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61354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F78D7" w14:paraId="231B415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E2EB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3351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9856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10BC6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7B2E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6FD5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A1DFFF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75B0D4B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A631E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5EE9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3012F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54796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C23EE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51A7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5E1B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344304F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D42E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C6A4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657E1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2BB2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F1B02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00FB0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C04D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14:paraId="69F8C14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21C27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DD6B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3575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8A802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63CA1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4D81D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7BF87D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5FE0BF8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1ABF8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304A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4717C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7BFD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8D00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90E28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4FFE6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14:paraId="2024A5A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20FB7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B87A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70DF53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34471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97682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3D8F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266CB2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34CEA38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3F25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4414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68320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551BF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E2EF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FC179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20CFB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AF78D7" w:rsidRPr="00A31DE4" w14:paraId="3223218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648DD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17CF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43FB4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AB93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6F58D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B08B1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5FBA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78D7" w:rsidRPr="00A31DE4" w14:paraId="48C9977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CA5AA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3FF32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2152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259E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CFB99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0F214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BA72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F78D7" w:rsidRPr="00A31DE4" w14:paraId="5208E5F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C5289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4148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857FC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84AAC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9741F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CAA61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53199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4AB223D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6BB64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BE747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47ED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1BA3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F2BDB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4A9C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2667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F78D7" w14:paraId="0732D5B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16FBC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5CC0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FD32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C426A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0BCA4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5D0A0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55588D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147B40B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3CB12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60F4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5AB6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6E661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50477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3884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F43D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535DE20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6F692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0E1F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8AA04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3440F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D879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7A4D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BC999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F78D7" w:rsidRPr="00A31DE4" w14:paraId="1C6CDFB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B4A67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31C7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47D70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10DA3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F81E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77A80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4F87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AF78D7" w:rsidRPr="00A31DE4" w14:paraId="491639F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F84A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13A0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поздравительную открытку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BC41A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FDAC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974E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60BD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704BB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F78D7" w14:paraId="477B078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BAD4A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D0AA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E3F1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67B4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04B95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4761A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A00BC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5DA7369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DDDBE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B114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E2A62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0C624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234EA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C549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650D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F78D7" w:rsidRPr="00A31DE4" w14:paraId="07AAAA4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E648F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9630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A9BC5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AC496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88B36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879F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4B23D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F78D7" w14:paraId="17B6314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54127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5CF99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0A156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3A45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24D04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848B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EA11B4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0D05010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E748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9F85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85D5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1E6F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065E1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5428F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B5583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F78D7" w14:paraId="3AC1CE2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05505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821E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695DE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44F9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AE4A8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6E858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06178A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142C0F3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0E201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199C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A51A1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E6EA6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B498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00D7A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5CDA3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65AFB8C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50F41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1164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FBE3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10E7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348D9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29F4F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A85AC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78D7" w:rsidRPr="00A31DE4" w14:paraId="57A9CF2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1338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30F4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DDB79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9CAF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4B4F4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2D147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76B92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299F773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DF28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DDE3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D2AE2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02DF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A1449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D1FEA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1ED7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F78D7" w:rsidRPr="00A31DE4" w14:paraId="7CD8974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ADAEC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6154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3B259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1E528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4FABE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82879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99BC4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16228B7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30746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F80B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28F33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895C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66974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C5A00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984F2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F78D7" w14:paraId="64199C0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4D932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2EBC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B018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A5D37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AF0E2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BF647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7DB872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5D96FAF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344E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750F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B22E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5B5D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3E5B2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3C347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5D41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6FA1211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26591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51AF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57DAA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D2F7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28B1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5E1D2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09B4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0E392F3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807C8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7026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48A8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22433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79725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2459E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990A9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F78D7" w:rsidRPr="00A31DE4" w14:paraId="7105FB9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D5D07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C0E0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A2C20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F9D20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FAD6F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16AB9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06C4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210323A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2A32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9C72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A97DD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4E02D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D0BCF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F148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F4022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F78D7" w:rsidRPr="00A31DE4" w14:paraId="3B89EDE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A976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0F21E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95ADA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33EC1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4CA9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0D622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7AE40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AF78D7" w:rsidRPr="00A31DE4" w14:paraId="6B3E256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8943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A6E3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C2762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C08C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A1E0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DC00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4E0C6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AF78D7" w14:paraId="6000AE9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2EC34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65E38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98BF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5B8C3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1F4C7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C517F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55B68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32C5BA0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3618B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FF49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7D85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7463D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80DB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A23B8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D2B06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6ACA423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E863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F0E15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01F19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9E1B0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FA7F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5BB96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5466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F78D7" w:rsidRPr="00A31DE4" w14:paraId="6C3205E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5B3AA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6107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3033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0431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CA5A2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F0E4E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8B4DB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:rsidRPr="00A31DE4" w14:paraId="63DBF22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1867B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0F085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27C18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38667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C06D7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52CB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0131A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:rsidRPr="00A31DE4" w14:paraId="17CD7F1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E6558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C0A3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FADBB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488DB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07FF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E9F74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C042C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AF78D7" w14:paraId="5DF9170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90754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1322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1D4BC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F0A35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784E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73015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064104" w14:textId="77777777" w:rsidR="00AF78D7" w:rsidRDefault="00AF78D7">
            <w:pPr>
              <w:spacing w:after="0"/>
              <w:ind w:left="135"/>
            </w:pPr>
          </w:p>
        </w:tc>
      </w:tr>
      <w:tr w:rsidR="00AF78D7" w14:paraId="4838C26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5935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2D0C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0C13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0D05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757B6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B606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7D33CA" w14:textId="77777777" w:rsidR="00AF78D7" w:rsidRDefault="00AF78D7">
            <w:pPr>
              <w:spacing w:after="0"/>
              <w:ind w:left="135"/>
            </w:pPr>
          </w:p>
        </w:tc>
      </w:tr>
      <w:tr w:rsidR="00AF78D7" w14:paraId="742ABEB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8679D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C8B6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C38D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9D954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73AFE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305A8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EDC6B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386FE21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E4A95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11D2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0799D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A5839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5A0A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E00E7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8AE9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056E487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41DF4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F8CD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6B237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3B925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93FA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BD0BF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1ED0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4E1F16C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DF7FF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CBBB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FA099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4DA7F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327B1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A9D81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D3819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78D7" w:rsidRPr="00A31DE4" w14:paraId="6D6F6B5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BAC96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D7C3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21C5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A747A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755F3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175C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A015C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AF78D7" w:rsidRPr="00A31DE4" w14:paraId="0BD6EDE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708A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4EE1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E3A3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B948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CF309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8776B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E1C88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555B4E7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70E73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238D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2A60A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C9A48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9B70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AFFF5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E32DA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41CCA38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DEDDC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E5F3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C70DC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96F5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E1AF8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17B41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4E5B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57FFB26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931B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495D1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43B1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B6B6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03E89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FDEBA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462B8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AF78D7" w:rsidRPr="00A31DE4" w14:paraId="46F8443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6CF32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862F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BAD64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BC705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E72B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F3269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1CB92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78D7" w:rsidRPr="00A31DE4" w14:paraId="7710D5D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5DE89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0D74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4074C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C949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6C40D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003A7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D0CB3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78D7" w:rsidRPr="00A31DE4" w14:paraId="68F9C28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E8C0A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3597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FC678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B6C9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1EDE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B11D0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B3420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F78D7" w:rsidRPr="00A31DE4" w14:paraId="0B833B4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A8267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8A9F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FCBFB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4CE8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83666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FC966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383C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14:paraId="62F46C1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856E9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0EE0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935FA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875B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8A24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7665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FE4046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0704E70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44E3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A0207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4CA327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1BFC7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B221C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C6852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EF8D1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F78D7" w:rsidRPr="00A31DE4" w14:paraId="4025C6E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20B7E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D4057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A0E63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66E26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9502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55D3C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AAFFD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23A7301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4D5A8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78EA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4804F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F44ED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80EA9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B478F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90D0C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3E21000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ED10F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FA99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090C7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304DE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298FD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80957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3701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4619EB0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0B9B5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52F6F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8B7C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EE53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7B86E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340A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0446B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AF78D7" w14:paraId="7757927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9E10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B9F7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0854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C686F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34306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30EF4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57474F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5CB6D74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9AC73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DA00C5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5C536B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F8FF2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10F0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8A383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9A6F9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5BCB1B5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6CC0B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9053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BAE52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F6DE6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E91E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FE9C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E8BDE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F78D7" w:rsidRPr="00A31DE4" w14:paraId="52B8CA5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E3D3A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CB192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75157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C45D0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0B7B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05DFB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638A2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78D7" w:rsidRPr="00A31DE4" w14:paraId="46F1F49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8792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D84F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320A5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C3579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04073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6587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CBEA8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AF78D7" w:rsidRPr="00A31DE4" w14:paraId="634EFC5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414F1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8450C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1C460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B6481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F7746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8ED5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68B6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234CE3D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3323C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FFCB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BE71C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10C0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D7763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DFA1C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E422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F78D7" w:rsidRPr="00A31DE4" w14:paraId="4A13186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CD1A0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D3CF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98EB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744C4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0400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C5116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39739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AF78D7" w14:paraId="6480778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9B1C8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13D7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C06F7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8256D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A721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088D9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2D9A2E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4672603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6655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97DC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FB6C0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6CF51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02EF9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AF0A5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2D71C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7AC0CAA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E1188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77065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B889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F3867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7A178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E5C54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CEEF5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7290AA1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C222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7BBF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1CAB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BABB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E7A3B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814F1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C51A5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AF78D7" w:rsidRPr="00A31DE4" w14:paraId="4F9908A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DAF5F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A35D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FFBF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C195B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9A1BD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2A2EE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56A8D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AF78D7" w:rsidRPr="00A31DE4" w14:paraId="5D297DB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EE4E8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86D89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9EF35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EA30E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625E0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BE7CD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C87B2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AF78D7" w:rsidRPr="00A31DE4" w14:paraId="63856AE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849D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69D9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7AE4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685B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4534F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DE65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4B303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78D7" w:rsidRPr="00A31DE4" w14:paraId="1CDA31B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62C6E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490F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A046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B8F2B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4089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0B100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1CD3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F78D7" w14:paraId="6E7D34C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B2DE1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E648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628E6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FD70E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E0972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1348D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DD8D29" w14:textId="77777777" w:rsidR="00AF78D7" w:rsidRDefault="00AF78D7">
            <w:pPr>
              <w:spacing w:after="0"/>
              <w:ind w:left="135"/>
            </w:pPr>
          </w:p>
        </w:tc>
      </w:tr>
      <w:tr w:rsidR="00AF78D7" w14:paraId="085CDE7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5FDE0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D4F9D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0DA3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10DD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BC7CA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69EB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044F23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365D10C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CE37A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A71D1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2D188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13807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34F5C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C5C03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6CC20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14:paraId="790D726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8F0D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C467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C72AD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C2CF5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98619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3DD4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ACD252" w14:textId="77777777" w:rsidR="00AF78D7" w:rsidRDefault="00AF78D7">
            <w:pPr>
              <w:spacing w:after="0"/>
              <w:ind w:left="135"/>
            </w:pPr>
          </w:p>
        </w:tc>
      </w:tr>
      <w:tr w:rsidR="00AF78D7" w14:paraId="7EEB3C2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EB82E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8F67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E2F47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C9418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4098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4F258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FE544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7B9C2D8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6F142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43B4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433EA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C866E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20E05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4B78C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5E20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F78D7" w:rsidRPr="00A31DE4" w14:paraId="5706B6F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8BAD3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03B7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732E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9AC5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85D50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497F2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A0A5D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78D7" w:rsidRPr="00A31DE4" w14:paraId="755D465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A612B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919B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«Чему мы научились на уроках правописания в 3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CDACB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68044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7823A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CA90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EDC9A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5356B0E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61109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62A54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529834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A5EBD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56697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19789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34EC3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F78D7" w14:paraId="33BC8FC7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CD6D3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6E425B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877037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E8B13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E27C04" w14:textId="77777777" w:rsidR="00AF78D7" w:rsidRDefault="00AF78D7"/>
        </w:tc>
      </w:tr>
    </w:tbl>
    <w:p w14:paraId="63E49577" w14:textId="77777777" w:rsidR="00AF78D7" w:rsidRDefault="00AF78D7">
      <w:pPr>
        <w:sectPr w:rsidR="00AF7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46DDB5" w14:textId="77777777" w:rsidR="00AF78D7" w:rsidRDefault="000A4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04"/>
        <w:gridCol w:w="1152"/>
        <w:gridCol w:w="1843"/>
        <w:gridCol w:w="1912"/>
        <w:gridCol w:w="1349"/>
        <w:gridCol w:w="2899"/>
      </w:tblGrid>
      <w:tr w:rsidR="00AF78D7" w14:paraId="48896308" w14:textId="77777777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B43CA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887D1B" w14:textId="77777777" w:rsidR="00AF78D7" w:rsidRDefault="00AF78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3460D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7488B4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AD1E7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7649C5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F8C75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03EDA1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C02CF4" w14:textId="77777777" w:rsidR="00AF78D7" w:rsidRDefault="00AF78D7">
            <w:pPr>
              <w:spacing w:after="0"/>
              <w:ind w:left="135"/>
            </w:pPr>
          </w:p>
        </w:tc>
      </w:tr>
      <w:tr w:rsidR="00AF78D7" w14:paraId="2B3FF789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9144E" w14:textId="77777777" w:rsidR="00AF78D7" w:rsidRDefault="00AF7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7CCB7A" w14:textId="77777777" w:rsidR="00AF78D7" w:rsidRDefault="00AF78D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96EAA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B5C325" w14:textId="77777777" w:rsidR="00AF78D7" w:rsidRDefault="00AF78D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0C232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AE7328" w14:textId="77777777" w:rsidR="00AF78D7" w:rsidRDefault="00AF78D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47809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FDB515" w14:textId="77777777" w:rsidR="00AF78D7" w:rsidRDefault="00AF7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18A8DD" w14:textId="77777777" w:rsidR="00AF78D7" w:rsidRDefault="00AF7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31601" w14:textId="77777777" w:rsidR="00AF78D7" w:rsidRDefault="00AF78D7"/>
        </w:tc>
      </w:tr>
      <w:tr w:rsidR="00AF78D7" w:rsidRPr="00A31DE4" w14:paraId="5A263F8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080E1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0B76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59F09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EE35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3389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700D5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BBC94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F78D7" w:rsidRPr="00A31DE4" w14:paraId="2745FEA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5FEC7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07E6E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FF27F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AC043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29BC1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22AF8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B4A5B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78D7" w:rsidRPr="00A31DE4" w14:paraId="170C1FD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47F83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AD0EA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FD86E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2D73A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BCEA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39A7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A5B4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78D7" w:rsidRPr="00A31DE4" w14:paraId="3392378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E304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FF8D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9A45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22C12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59A2D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883F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7AA82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2227FF0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6877C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7E94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E314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C51F6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52652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FF152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DB7BC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14:paraId="74136F0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70381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598B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F5DF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5D31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A099F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4036F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929BF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748F082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68BC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D021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C54FE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6D87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FBF42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D238C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D7DEE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F78D7" w:rsidRPr="00A31DE4" w14:paraId="26EF41A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38227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EDA51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5A19EA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0DA3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E0FA6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3FE2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697D0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AF78D7" w14:paraId="2129797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B5722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9835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60380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536BA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565F4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11C2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F2C2D6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4AC03FA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24948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2ECE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26A53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E212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69AE2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4AECB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687E4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F78D7" w:rsidRPr="00A31DE4" w14:paraId="6C12770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55F04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FF07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8FE2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B718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EFA4B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8E8AF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76366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7FD23B1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DC87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09DF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A864D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2809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7B5EC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EF7D7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AD062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14:paraId="3429772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32E12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3E3A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70E1F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98D2C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DC3D7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2FF2F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8A13E2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426B6B5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CCF9E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BA12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242A3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434F8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E4EC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1CBC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2E80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F78D7" w:rsidRPr="00A31DE4" w14:paraId="40B40C4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1E7E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AA06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5933B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21BD3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4904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FF5DC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CF29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6F79522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49110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F540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E818AA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07167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F58B8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F5972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B46AF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F78D7" w:rsidRPr="00A31DE4" w14:paraId="2826A49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52D2F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3BA7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C59A0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227B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A9EA3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8B71A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3476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AF78D7" w:rsidRPr="00A31DE4" w14:paraId="2C5CF61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85FA5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1DD9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FF62D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7FC2A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5B2D6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E98CC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C994C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F78D7" w:rsidRPr="00A31DE4" w14:paraId="3E1AB52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590CB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8E1AE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06A1F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80145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99FDE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ADDFF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5827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736676D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422D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92FC7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0ABC7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BD1A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7D48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03FF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2BE2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F78D7" w:rsidRPr="00A31DE4" w14:paraId="03B9E70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EA4D2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EC7C9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630BBC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6217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FE709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1A6E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DC83D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F78D7" w:rsidRPr="00A31DE4" w14:paraId="7538AD7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E0EC4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D576D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3CE7E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98E67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F24A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BD5BE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7A987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F78D7" w:rsidRPr="00A31DE4" w14:paraId="4B819F9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6418C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692A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04279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70BF4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66C95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680B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C5E22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F78D7" w:rsidRPr="00A31DE4" w14:paraId="2A4F73A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D3A71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DEB4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F7FF6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0DC88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D24F5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A78D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3AF82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F78D7" w:rsidRPr="00A31DE4" w14:paraId="63E15FE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45B9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B1AE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408B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9EB3B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62251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36A01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A7F15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14:paraId="1428ED6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2A0D7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29C0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390C5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C38B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93BD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B8B19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2DB6F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3332371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28EF4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027C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21F1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EDE3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7FB44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4E36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0418A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78D7" w:rsidRPr="00A31DE4" w14:paraId="5D004CE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8AD0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28B1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EE7E8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79732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2DAF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7C42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8CAE1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F78D7" w:rsidRPr="00A31DE4" w14:paraId="3EA2E8B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920C0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3926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34B3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9246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95FF0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4616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A051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AF78D7" w:rsidRPr="00A31DE4" w14:paraId="489953C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C5F99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4D22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FFC44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A30B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CB8A3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8125A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8D9BA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61A1E24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2FA16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4EE6E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CC52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24E4A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63BE7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DD9A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E4BFE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362E4EC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7342F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DEBC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AA310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7417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084CD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79050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C2186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683A180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9106B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AFC2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678EE7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1F2A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260BF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A5D7C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53A6F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544E996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B7C9A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EC67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D04D5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3416D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5C19D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58415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0260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:rsidRPr="00A31DE4" w14:paraId="55D57BA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EEDB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33AC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8303AA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0780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78CA1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EE3E6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DDECE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F78D7" w14:paraId="54DE1C9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F5C8E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91CD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40C3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4947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1032A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733A6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957609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12647E1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AFD0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AF12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1602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23420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A8589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C4B9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CD91F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AF78D7" w:rsidRPr="00A31DE4" w14:paraId="0B5FD4A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46841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6154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AA79F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14DAC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1A086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C0C71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A259E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F78D7" w:rsidRPr="00A31DE4" w14:paraId="2667010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6CD29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6F9B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6B0D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A9C9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5419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117D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B72F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7AA4A4F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9EDDA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947E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38174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E2A92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0489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6E63C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F6EB1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19F2B08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58B38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D07C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4F67A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486B4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48552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F7118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6864E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0D0A7DA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B0C0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8377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3587E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ACA74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9A254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4465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5B70F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00EE0D7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82CD5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CC83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68D91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5E1B2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449D6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576A6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99160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78D7" w:rsidRPr="00A31DE4" w14:paraId="787C4BA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8484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8C945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5E315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77ED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E9ECB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A6CC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9B579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AF78D7" w:rsidRPr="00A31DE4" w14:paraId="7AB4681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6EC23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DD10F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A09D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7307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B8FD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A9E49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B2C17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F78D7" w:rsidRPr="00A31DE4" w14:paraId="1A81185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0B0CB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446D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4F598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AC10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3BDE5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E982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B038D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F78D7" w:rsidRPr="00A31DE4" w14:paraId="4AC70BC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8FE76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DF2F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E308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A8026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7224E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FF98A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90F2F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14:paraId="2EC2967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1BEE1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AD56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29CED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0388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B5CF5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E001D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B368A6" w14:textId="77777777" w:rsidR="00AF78D7" w:rsidRDefault="00AF78D7">
            <w:pPr>
              <w:spacing w:after="0"/>
              <w:ind w:left="135"/>
            </w:pPr>
          </w:p>
        </w:tc>
      </w:tr>
      <w:tr w:rsidR="00AF78D7" w14:paraId="786218E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12941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7254C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EE954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E16EE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6870E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037B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26539B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2D2E8DD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24D9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703C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67C68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38D4F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4F7F2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CD7FB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AA529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F78D7" w:rsidRPr="00A31DE4" w14:paraId="3F51824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56DF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58814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649E5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1C559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0D3D3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F2C82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4E06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AF78D7" w:rsidRPr="00A31DE4" w14:paraId="0075201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05DE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F148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64307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393B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637C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5DF6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072DC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AF78D7" w:rsidRPr="00A31DE4" w14:paraId="14176A2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5BD2C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1719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5F584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B6B2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B51B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DAFEC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CC03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F78D7" w14:paraId="2938CAA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50486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5DF3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15EB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1B06C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066B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D0A96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FFE674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3096EDB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352B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82AF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A5175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CDAF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E818D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0D6F9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7E768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F78D7" w14:paraId="676276B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2B68C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FF443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2A70E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9269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8AD67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5231A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47A3C4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30E4B11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70FC2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674C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AE5D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91148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CD05D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6B72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8CC16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F78D7" w:rsidRPr="00A31DE4" w14:paraId="0806245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6B627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CC97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B9C57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8CA3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22FC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03EB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F390C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7EA5F53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AE109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EBCD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5FF54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52595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A852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13BAA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EC989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F78D7" w:rsidRPr="00A31DE4" w14:paraId="1373A37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C8F6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62F3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DE5827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E89DB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7759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67AC8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27C3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F78D7" w14:paraId="72F939B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52FE7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A280D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DF535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8DEC0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A5A3A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55F3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A3B23B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2ACD965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27980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095F8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«Имя существительное»: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618D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74EB5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74672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53B9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D2C6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F78D7" w:rsidRPr="00A31DE4" w14:paraId="1628445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0CFAB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B3565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3C214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D5ACD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5453E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2292D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7189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2A980C0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D2500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555D5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EA6D9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7AAF9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AF121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56CFB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6B1F2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F78D7" w:rsidRPr="00A31DE4" w14:paraId="68C561C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12BDC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7C64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E47B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23157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FB877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7D4A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F5623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14:paraId="05425C5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45A11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1718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AD2C3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865AE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5B163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0B0F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2FF20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0654C74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DC8CA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BEA5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29A3A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849B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B0915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C3FE8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0992E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F78D7" w:rsidRPr="00A31DE4" w14:paraId="4A88D0A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D230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61E5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268BB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CA56A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6B0B7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A413C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966AB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F78D7" w14:paraId="59DF938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B8D51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4491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05FBB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6399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2CA38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8A896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C5E49A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40B2DB0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2C7D7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6E22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AEBF6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2502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F8B6D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A259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06B5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F78D7" w:rsidRPr="00A31DE4" w14:paraId="5C45187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8936B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5EE6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97443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212D0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C8413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7B1AF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C59DD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50CB0B0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8AC0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B783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C04F6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B3897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EADE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510AA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1326F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F78D7" w:rsidRPr="00A31DE4" w14:paraId="53A1C5E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72ECF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9053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49C7C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81EAF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20FA0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258E2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CB484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F78D7" w14:paraId="606C1DA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1380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E747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0643C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430F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B6781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A3C2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52CC16" w14:textId="77777777" w:rsidR="00AF78D7" w:rsidRDefault="00AF78D7">
            <w:pPr>
              <w:spacing w:after="0"/>
              <w:ind w:left="135"/>
            </w:pPr>
          </w:p>
        </w:tc>
      </w:tr>
      <w:tr w:rsidR="00AF78D7" w14:paraId="2FDA2AA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9F88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FC06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4670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F1B2A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5F066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5B2E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2D09B4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056D9BF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A3814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3E34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3DEA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90C8A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6E029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66FC0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DE8A5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3D13518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46E2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3975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D1495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F7173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2BB4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17570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379C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78C87D8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2CB05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6E2B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E339E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2179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BF8AD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E408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E86D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3CD7B82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83F16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06B4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FAC5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2D4D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5B995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166DA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7991B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AF78D7" w:rsidRPr="00A31DE4" w14:paraId="0C7EFBE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BF88B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C3C8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D9F5E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BA55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C2CF3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3B42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2A70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F78D7" w:rsidRPr="00A31DE4" w14:paraId="19CB9A7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93B65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83D59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E622E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69C4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36939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C886A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2B87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F78D7" w:rsidRPr="00A31DE4" w14:paraId="2A40646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F20DB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0505B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8137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CFB6F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AE97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CA410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2CC2F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AF78D7" w:rsidRPr="00A31DE4" w14:paraId="303486A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57D79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6D3C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28942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C766F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C6F02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F88FE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5EC3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F78D7" w:rsidRPr="00A31DE4" w14:paraId="4BB5F48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F5C6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8FF8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DF167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6E815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64CED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5F8E4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E13B8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61BAF99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1A46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CA4F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123FC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255BC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3FD59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2B18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91DC3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3F85843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05B8C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E502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A4F7C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2557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54F38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0026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37DF7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45C9E06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F237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FE651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E38EB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E6C9C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D9076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FDE85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716F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AF78D7" w14:paraId="14A5B13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25F8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799E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A8276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FD921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B0C4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7293A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972650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613C457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B6E7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94730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CCB741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9F290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F4F6E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B02F0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0984E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F78D7" w:rsidRPr="00A31DE4" w14:paraId="62F986B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41E53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4041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1CCEC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35708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2AA26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A59F4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DBB69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AF78D7" w:rsidRPr="00A31DE4" w14:paraId="5E7EFE5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B2FB7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5F94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189B4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9595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4729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BB4A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D9F2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F78D7" w:rsidRPr="00A31DE4" w14:paraId="13D12AE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EF6C4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8B2A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89D37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820AD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E6C40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C20C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26E6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78D7" w:rsidRPr="00A31DE4" w14:paraId="4C47B68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68759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474E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B69C1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8ED8B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1D1E2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1A9C0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E18F6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F78D7" w:rsidRPr="00A31DE4" w14:paraId="0B4652A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32AE9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0A44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8A43E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AE8A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9C274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CD6F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EFB6D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4D698F6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DD0CB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3D5F4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7C4935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1553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FDF19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2A484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23D9D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7974A06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AE80E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544F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83800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3BE0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2EB7F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43DE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D758C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F78D7" w:rsidRPr="00A31DE4" w14:paraId="2DBADB9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3B7E5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ABC7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CD6B3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97D19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512E5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B327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7CEDC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42EAFD1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87D43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585C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49A22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DF300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423F4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83671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17537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1D46772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B250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9668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FE83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D753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62E3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5719F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8CF95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44529D3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566A1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2FBF8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D478F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314F0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2B63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040AB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1B8F3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AF78D7" w:rsidRPr="00A31DE4" w14:paraId="2EA745F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66AF4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E541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DADE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95814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8EA05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A387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46228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55B1C61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342C6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79E05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95E74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76BB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4CE15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6CB38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2FE00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14:paraId="275CF22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09CCA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FE050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2D06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0EAF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3A5E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907F6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73C517" w14:textId="77777777" w:rsidR="00AF78D7" w:rsidRDefault="00AF78D7">
            <w:pPr>
              <w:spacing w:after="0"/>
              <w:ind w:left="135"/>
            </w:pPr>
          </w:p>
        </w:tc>
      </w:tr>
      <w:tr w:rsidR="00AF78D7" w14:paraId="275DB87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374A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DF484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A565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4F91D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AA22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4C4D3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C4CDE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2C05083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7A829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016F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AE129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B22C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42584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08A4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5CFE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78D7" w:rsidRPr="00A31DE4" w14:paraId="5CAAB04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19DEA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FAC58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1-го и 3-го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039998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2805C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3826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5EB01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953F5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3324CCF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3AB52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41C3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FC3B2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76560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D03FE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30ABE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3FB58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AF78D7" w14:paraId="357515B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D9265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0609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A69FA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46B95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41B80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E4B9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E7F37F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76F3C79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F11B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7FD4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EBD46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3F22F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2D518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9C40F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7516A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AF78D7" w14:paraId="0C23149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3D809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A0CE0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CAAD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41F72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B409C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E728DA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6F0DC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532BE88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8E73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A784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5131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9FE0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1F2A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6FAC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AEDB9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78D7" w14:paraId="0061A84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482B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7BA77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D9371B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23D26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4BEA8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71E5F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90C851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374BFDE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80EE3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3F0EE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2B2C6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54252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21C43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71992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0D037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3428CB3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5917F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8E7F2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E715F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418F0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18B62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1530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C2C3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F78D7" w:rsidRPr="00A31DE4" w14:paraId="7EF9996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08CE4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E56B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B11A3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47C69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A461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7F421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17112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784EDAE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7EB98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0DB18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01FA23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6096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04660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CBD73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B3DC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F78D7" w14:paraId="7D8CE06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31C72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B23C8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C999B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1B70B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C0689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9143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0A4885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73B5B74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8A5B5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FC73D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EB61C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3CC0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86876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06467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B778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14:paraId="117F213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45304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AF097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CC729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54413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56438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97180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342513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6B2C59F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29461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2D2C6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0CB76A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E5544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EB12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3F406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97307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F78D7" w14:paraId="29E80F2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8547A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ABE8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0C8B0D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3F402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DB8A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F1518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D29699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04A800E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9AEF8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E45D5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DD601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BC46D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79DC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D6B3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6B0C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F78D7" w:rsidRPr="00A31DE4" w14:paraId="55BFB8B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36A1F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1301E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CFB42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3E4FE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BF25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DCA78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13E18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F78D7" w:rsidRPr="00A31DE4" w14:paraId="6CF5AB6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1DC83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97360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01A0E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85EA3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776AA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43F39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E3EC8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3A2C7FF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E007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3972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9FA5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B6F47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E416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B06FD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BED63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0CCBB93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357F2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C720F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907055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32404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89DA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2458B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D6BC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78D7" w:rsidRPr="00A31DE4" w14:paraId="2408768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8C137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3C2C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E5150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639BB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5A432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CF108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8D67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19588A9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74CE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E983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F2E69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8478C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97EE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6F26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E755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3526646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C9594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21EB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1B93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FA246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53659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6C904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E8698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F78D7" w14:paraId="31A4C308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6619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BA59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4C7EB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A67C7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0295D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BF99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E288BD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651F9F8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DADF6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92F9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2632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3BA9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994B3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7E84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5ECF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78D7" w:rsidRPr="00A31DE4" w14:paraId="0F09C57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382E4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415A9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CFD340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83CC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17CB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CB003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D4994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F78D7" w:rsidRPr="00A31DE4" w14:paraId="631C35A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EA0DF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6E0D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8BD08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CC792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50B56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4BB091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1927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14:paraId="69AE2CAE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2DC1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0381A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91CF3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6576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12F04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992EBC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2B2B2" w14:textId="77777777" w:rsidR="00AF78D7" w:rsidRDefault="00AF78D7">
            <w:pPr>
              <w:spacing w:after="0"/>
              <w:ind w:left="135"/>
            </w:pPr>
          </w:p>
        </w:tc>
      </w:tr>
      <w:tr w:rsidR="00AF78D7" w14:paraId="7EE115A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F4FD2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FC6B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7FBC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A2E73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8C443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214CF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92840F" w14:textId="77777777" w:rsidR="00AF78D7" w:rsidRDefault="00AF78D7">
            <w:pPr>
              <w:spacing w:after="0"/>
              <w:ind w:left="135"/>
            </w:pPr>
          </w:p>
        </w:tc>
      </w:tr>
      <w:tr w:rsidR="00AF78D7" w14:paraId="052204A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09931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BF1E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5B248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93FB3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19807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6142E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502ED9" w14:textId="77777777" w:rsidR="00AF78D7" w:rsidRDefault="00AF78D7">
            <w:pPr>
              <w:spacing w:after="0"/>
              <w:ind w:left="135"/>
            </w:pPr>
          </w:p>
        </w:tc>
      </w:tr>
      <w:tr w:rsidR="00AF78D7" w14:paraId="100ECBD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18B7D6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13F5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</w:t>
            </w: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F6F79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845A2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37A4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62BF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0265F8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322591C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F9F0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381F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CC43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0FEDF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7CB0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A3D5C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4C38A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:rsidRPr="00A31DE4" w14:paraId="5B8ABA0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6E4A5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8E8E3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F2D2F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94E2D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E3A8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A8154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44FC2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F78D7" w:rsidRPr="00A31DE4" w14:paraId="5D8EC2A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EEE8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1073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DF552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2703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28C16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09D2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EAC4D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78D7" w:rsidRPr="00A31DE4" w14:paraId="4A80A13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D4F63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B6BF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18FAB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57AD4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9F525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277DE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5984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5E61B776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B542E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53B5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51554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0C61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FBC5D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E14AD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0087A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04B9A3C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C80BF2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F3A3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E896F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F42C7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9B30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370F4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5205E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F78D7" w:rsidRPr="00A31DE4" w14:paraId="264DDAC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D8F04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4785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B9DDC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CEC6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653E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4EBED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CB8E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D7" w:rsidRPr="00A31DE4" w14:paraId="492C036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CF810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5B6D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954DD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D93B1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BC4AC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E80D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F0FD2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F78D7" w:rsidRPr="00A31DE4" w14:paraId="3A40BE5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8C530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9F2A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BE0871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56BDE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C11600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75BCD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DB61B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F78D7" w:rsidRPr="00A31DE4" w14:paraId="12DFE3B0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3CC8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B241A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4BBFC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C716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07B23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BF4F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01888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F78D7" w14:paraId="207DDA7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E8A57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DF64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5F1237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4A6F7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31DD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BDB9B2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89B8A8" w14:textId="77777777" w:rsidR="00AF78D7" w:rsidRDefault="00AF78D7">
            <w:pPr>
              <w:spacing w:after="0"/>
              <w:ind w:left="135"/>
            </w:pPr>
          </w:p>
        </w:tc>
      </w:tr>
      <w:tr w:rsidR="00AF78D7" w14:paraId="76FEF7F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324A51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9C56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F751FE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1590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9281D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8C1CC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39BC70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2148C9D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7BB26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89E1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55D5C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F75C6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A0DA3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F96E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AC83C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21C0F82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4A40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45022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42E60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808F8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F5C8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5E68A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0FFC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AF78D7" w:rsidRPr="00A31DE4" w14:paraId="59C853CF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FC532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0F8D8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B49BDA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BF30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38396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EEBA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A41BB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356A434B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44109A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DCD12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0FF63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823643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684BC9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00E4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A06C5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2856B212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A4525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88383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DA2E9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3AA70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25C24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9B13BB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50C30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52A903A9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A1DCE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6235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962FE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B850F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07C9D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D7CF7D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FF50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F78D7" w:rsidRPr="00A31DE4" w14:paraId="74B5A60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E419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7E800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FBF1C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7879A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E0B5C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A0AD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E2CB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:rsidRPr="00A31DE4" w14:paraId="5C8F6EA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AEE33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05156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D104F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7765C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8CDF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2B04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0B5E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F78D7" w:rsidRPr="00A31DE4" w14:paraId="225C8F1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3FF2B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B0BE95" w14:textId="77777777" w:rsidR="00AF78D7" w:rsidRDefault="000A4A1D">
            <w:pPr>
              <w:spacing w:after="0"/>
              <w:ind w:left="135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C292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14956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3E25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FEE23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3A5F0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AF78D7" w:rsidRPr="00A31DE4" w14:paraId="50F3A941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E98539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8B3D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07708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73F04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D6F2AC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288095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D9B4A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78D7" w:rsidRPr="00A31DE4" w14:paraId="50C59D1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10CD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7437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F4FE02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C1664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D533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EE18E9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3E5166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78D7" w:rsidRPr="00A31DE4" w14:paraId="3843E48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27FF2D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5454D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080A6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844CC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32EE8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AB83B3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E848F7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F78D7" w14:paraId="5B3F986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A2DCB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B4CB9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BB3E0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47972B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F136F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192F64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3BCD4B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4B22F60A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67F4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ED603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350289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F2C9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F842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D0B4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F6979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F78D7" w:rsidRPr="00A31DE4" w14:paraId="7A14550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45CAA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C4D8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6D3E4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EB8CF2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8B05D1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6AFDF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DBAC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AF78D7" w:rsidRPr="00A31DE4" w14:paraId="6D99030C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0E4EB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FDC9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ED5ECB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5A93D2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E5C5B7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EE2EE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4C290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78D7" w14:paraId="091F0887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16E390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4DD0F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168CF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5E974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DF5776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2B38AF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2A8437" w14:textId="77777777" w:rsidR="00AF78D7" w:rsidRDefault="00AF78D7">
            <w:pPr>
              <w:spacing w:after="0"/>
              <w:ind w:left="135"/>
            </w:pPr>
          </w:p>
        </w:tc>
      </w:tr>
      <w:tr w:rsidR="00AF78D7" w:rsidRPr="00A31DE4" w14:paraId="38A0C4CD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96CEA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2AB91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CBDC8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96EE9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F09E8A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FEC8F6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7048AC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6CFB9833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AACFE8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6AC2E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3843B0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89B51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6153E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99C11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179D4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78D7" w:rsidRPr="00A31DE4" w14:paraId="2E329995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AC2BC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D507B" w14:textId="77777777" w:rsidR="00AF78D7" w:rsidRDefault="000A4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6562A3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85ECE5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DDD354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00F197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4110E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D7" w:rsidRPr="00A31DE4" w14:paraId="169F34D4" w14:textId="77777777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3AA1FF" w14:textId="77777777" w:rsidR="00AF78D7" w:rsidRDefault="000A4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5AEAB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EAB9B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E2F14D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4FF8AD" w14:textId="77777777" w:rsidR="00AF78D7" w:rsidRDefault="00AF78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03FFA8" w14:textId="77777777" w:rsidR="00AF78D7" w:rsidRDefault="00AF78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739EC8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F78D7" w14:paraId="3E48F514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BA5825" w14:textId="77777777" w:rsidR="00AF78D7" w:rsidRPr="000A4A1D" w:rsidRDefault="000A4A1D">
            <w:pPr>
              <w:spacing w:after="0"/>
              <w:ind w:left="135"/>
              <w:rPr>
                <w:lang w:val="ru-RU"/>
              </w:rPr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BD466F3" w14:textId="77777777" w:rsidR="00AF78D7" w:rsidRDefault="000A4A1D">
            <w:pPr>
              <w:spacing w:after="0"/>
              <w:ind w:left="135"/>
              <w:jc w:val="center"/>
            </w:pPr>
            <w:r w:rsidRPr="000A4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E3426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34E4E" w14:textId="77777777" w:rsidR="00AF78D7" w:rsidRDefault="000A4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FFB82B" w14:textId="77777777" w:rsidR="00AF78D7" w:rsidRDefault="00AF78D7"/>
        </w:tc>
      </w:tr>
    </w:tbl>
    <w:p w14:paraId="0FEEE798" w14:textId="77777777" w:rsidR="00AF78D7" w:rsidRDefault="00AF78D7">
      <w:pPr>
        <w:sectPr w:rsidR="00AF78D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4429410"/>
      <w:bookmarkEnd w:id="7"/>
    </w:p>
    <w:bookmarkEnd w:id="8"/>
    <w:p w14:paraId="5B377833" w14:textId="77777777" w:rsidR="00AF78D7" w:rsidRDefault="000A4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A0B2F64" w14:textId="77777777" w:rsidR="00AF78D7" w:rsidRDefault="000A4A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A25FAA1" w14:textId="77777777" w:rsidR="00AF78D7" w:rsidRDefault="00AF78D7">
      <w:pPr>
        <w:spacing w:after="0" w:line="480" w:lineRule="auto"/>
        <w:ind w:left="120"/>
      </w:pPr>
    </w:p>
    <w:p w14:paraId="3E0CAA29" w14:textId="77777777" w:rsidR="00AF78D7" w:rsidRDefault="00AF78D7">
      <w:pPr>
        <w:spacing w:after="0" w:line="480" w:lineRule="auto"/>
        <w:ind w:left="120"/>
      </w:pPr>
    </w:p>
    <w:p w14:paraId="06E8BF2A" w14:textId="77777777" w:rsidR="00AF78D7" w:rsidRDefault="00AF78D7">
      <w:pPr>
        <w:spacing w:after="0"/>
        <w:ind w:left="120"/>
      </w:pPr>
    </w:p>
    <w:p w14:paraId="29FA60B0" w14:textId="77777777" w:rsidR="00AF78D7" w:rsidRDefault="000A4A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55BFCC8" w14:textId="77777777" w:rsidR="00AF78D7" w:rsidRDefault="00AF78D7">
      <w:pPr>
        <w:spacing w:after="0" w:line="480" w:lineRule="auto"/>
        <w:ind w:left="120"/>
      </w:pPr>
    </w:p>
    <w:p w14:paraId="34FD4B04" w14:textId="77777777" w:rsidR="00AF78D7" w:rsidRDefault="00AF78D7">
      <w:pPr>
        <w:spacing w:after="0"/>
        <w:ind w:left="120"/>
      </w:pPr>
    </w:p>
    <w:p w14:paraId="7433A16E" w14:textId="77777777" w:rsidR="00AF78D7" w:rsidRPr="000A4A1D" w:rsidRDefault="000A4A1D">
      <w:pPr>
        <w:spacing w:after="0" w:line="480" w:lineRule="auto"/>
        <w:ind w:left="120"/>
        <w:rPr>
          <w:lang w:val="ru-RU"/>
        </w:rPr>
      </w:pPr>
      <w:r w:rsidRPr="000A4A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BC4F603" w14:textId="77777777" w:rsidR="00AF78D7" w:rsidRPr="000A4A1D" w:rsidRDefault="00AF78D7">
      <w:pPr>
        <w:spacing w:after="0" w:line="480" w:lineRule="auto"/>
        <w:ind w:left="120"/>
        <w:rPr>
          <w:lang w:val="ru-RU"/>
        </w:rPr>
      </w:pPr>
    </w:p>
    <w:p w14:paraId="4E1ED770" w14:textId="77777777" w:rsidR="00AF78D7" w:rsidRPr="000A4A1D" w:rsidRDefault="00AF78D7">
      <w:pPr>
        <w:rPr>
          <w:lang w:val="ru-RU"/>
        </w:rPr>
        <w:sectPr w:rsidR="00AF78D7" w:rsidRPr="000A4A1D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24429416"/>
    </w:p>
    <w:bookmarkEnd w:id="9"/>
    <w:p w14:paraId="103BB164" w14:textId="77777777" w:rsidR="00AF78D7" w:rsidRPr="000A4A1D" w:rsidRDefault="00AF78D7">
      <w:pPr>
        <w:rPr>
          <w:lang w:val="ru-RU"/>
        </w:rPr>
      </w:pPr>
    </w:p>
    <w:sectPr w:rsidR="00AF78D7" w:rsidRPr="000A4A1D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AFC86" w14:textId="77777777" w:rsidR="002E36A5" w:rsidRDefault="002E36A5">
      <w:pPr>
        <w:spacing w:line="240" w:lineRule="auto"/>
      </w:pPr>
      <w:r>
        <w:separator/>
      </w:r>
    </w:p>
  </w:endnote>
  <w:endnote w:type="continuationSeparator" w:id="0">
    <w:p w14:paraId="09E70DBE" w14:textId="77777777" w:rsidR="002E36A5" w:rsidRDefault="002E36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3BCF6" w14:textId="77777777" w:rsidR="002E36A5" w:rsidRDefault="002E36A5">
      <w:pPr>
        <w:spacing w:after="0"/>
      </w:pPr>
      <w:r>
        <w:separator/>
      </w:r>
    </w:p>
  </w:footnote>
  <w:footnote w:type="continuationSeparator" w:id="0">
    <w:p w14:paraId="412128AB" w14:textId="77777777" w:rsidR="002E36A5" w:rsidRDefault="002E36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 w15:restartNumberingAfterBreak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 w15:restartNumberingAfterBreak="0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 w15:restartNumberingAfterBreak="0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 w15:restartNumberingAfterBreak="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 w15:restartNumberingAfterBreak="0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 w15:restartNumberingAfterBreak="0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 w15:restartNumberingAfterBreak="0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 w15:restartNumberingAfterBreak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 w15:restartNumberingAfterBreak="0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 w15:restartNumberingAfterBreak="0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 w15:restartNumberingAfterBreak="0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 w15:restartNumberingAfterBreak="0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 w15:restartNumberingAfterBreak="0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 w15:restartNumberingAfterBreak="0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 w15:restartNumberingAfterBreak="0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 w15:restartNumberingAfterBreak="0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 w15:restartNumberingAfterBreak="0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 w16cid:durableId="395397874">
    <w:abstractNumId w:val="8"/>
  </w:num>
  <w:num w:numId="2" w16cid:durableId="346248942">
    <w:abstractNumId w:val="4"/>
  </w:num>
  <w:num w:numId="3" w16cid:durableId="521089941">
    <w:abstractNumId w:val="15"/>
  </w:num>
  <w:num w:numId="4" w16cid:durableId="568538042">
    <w:abstractNumId w:val="2"/>
  </w:num>
  <w:num w:numId="5" w16cid:durableId="1392343019">
    <w:abstractNumId w:val="1"/>
  </w:num>
  <w:num w:numId="6" w16cid:durableId="1840147265">
    <w:abstractNumId w:val="10"/>
  </w:num>
  <w:num w:numId="7" w16cid:durableId="304238681">
    <w:abstractNumId w:val="12"/>
  </w:num>
  <w:num w:numId="8" w16cid:durableId="1703432564">
    <w:abstractNumId w:val="17"/>
  </w:num>
  <w:num w:numId="9" w16cid:durableId="859854413">
    <w:abstractNumId w:val="9"/>
  </w:num>
  <w:num w:numId="10" w16cid:durableId="914894209">
    <w:abstractNumId w:val="0"/>
  </w:num>
  <w:num w:numId="11" w16cid:durableId="1772167502">
    <w:abstractNumId w:val="13"/>
  </w:num>
  <w:num w:numId="12" w16cid:durableId="95759842">
    <w:abstractNumId w:val="16"/>
  </w:num>
  <w:num w:numId="13" w16cid:durableId="921453381">
    <w:abstractNumId w:val="3"/>
  </w:num>
  <w:num w:numId="14" w16cid:durableId="1945113812">
    <w:abstractNumId w:val="14"/>
  </w:num>
  <w:num w:numId="15" w16cid:durableId="1989242233">
    <w:abstractNumId w:val="7"/>
  </w:num>
  <w:num w:numId="16" w16cid:durableId="1027636362">
    <w:abstractNumId w:val="11"/>
  </w:num>
  <w:num w:numId="17" w16cid:durableId="1703355815">
    <w:abstractNumId w:val="6"/>
  </w:num>
  <w:num w:numId="18" w16cid:durableId="1242640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F78D7"/>
    <w:rsid w:val="00050D90"/>
    <w:rsid w:val="000A4A1D"/>
    <w:rsid w:val="002E36A5"/>
    <w:rsid w:val="00A31DE4"/>
    <w:rsid w:val="00AF78D7"/>
    <w:rsid w:val="00B0771B"/>
    <w:rsid w:val="4F39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FB652"/>
  <w15:docId w15:val="{1AB4342D-2EE9-4D6B-87D9-18A8FD91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0A4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4A1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a62" TargetMode="External"/><Relationship Id="rId299" Type="http://schemas.openxmlformats.org/officeDocument/2006/relationships/hyperlink" Target="https://m.edsoo.ru/f843bd72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1fb4a" TargetMode="External"/><Relationship Id="rId159" Type="http://schemas.openxmlformats.org/officeDocument/2006/relationships/hyperlink" Target="https://m.edsoo.ru/f843337a" TargetMode="External"/><Relationship Id="rId170" Type="http://schemas.openxmlformats.org/officeDocument/2006/relationships/hyperlink" Target="https://m.edsoo.ru/f8425cca" TargetMode="External"/><Relationship Id="rId226" Type="http://schemas.openxmlformats.org/officeDocument/2006/relationships/hyperlink" Target="https://m.edsoo.ru/f8443298" TargetMode="External"/><Relationship Id="rId268" Type="http://schemas.openxmlformats.org/officeDocument/2006/relationships/hyperlink" Target="https://m.edsoo.ru/f843d05a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1238" TargetMode="External"/><Relationship Id="rId128" Type="http://schemas.openxmlformats.org/officeDocument/2006/relationships/hyperlink" Target="https://m.edsoo.ru/f842d682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8437a56" TargetMode="External"/><Relationship Id="rId237" Type="http://schemas.openxmlformats.org/officeDocument/2006/relationships/hyperlink" Target="https://m.edsoo.ru/f843a2c4" TargetMode="External"/><Relationship Id="rId279" Type="http://schemas.openxmlformats.org/officeDocument/2006/relationships/hyperlink" Target="https://m.edsoo.ru/f8435378" TargetMode="External"/><Relationship Id="rId43" Type="http://schemas.openxmlformats.org/officeDocument/2006/relationships/hyperlink" Target="https://m.edsoo.ru/f84248ca" TargetMode="External"/><Relationship Id="rId139" Type="http://schemas.openxmlformats.org/officeDocument/2006/relationships/hyperlink" Target="https://m.edsoo.ru/f842fa4a" TargetMode="External"/><Relationship Id="rId290" Type="http://schemas.openxmlformats.org/officeDocument/2006/relationships/hyperlink" Target="https://m.edsoo.ru/f84410a6" TargetMode="External"/><Relationship Id="rId304" Type="http://schemas.openxmlformats.org/officeDocument/2006/relationships/hyperlink" Target="https://m.edsoo.ru/f844219a" TargetMode="External"/><Relationship Id="rId85" Type="http://schemas.openxmlformats.org/officeDocument/2006/relationships/hyperlink" Target="https://m.edsoo.ru/f8428c7c" TargetMode="External"/><Relationship Id="rId150" Type="http://schemas.openxmlformats.org/officeDocument/2006/relationships/hyperlink" Target="https://m.edsoo.ru/f84324ac" TargetMode="External"/><Relationship Id="rId192" Type="http://schemas.openxmlformats.org/officeDocument/2006/relationships/hyperlink" Target="https://m.edsoo.ru/f8441466" TargetMode="External"/><Relationship Id="rId206" Type="http://schemas.openxmlformats.org/officeDocument/2006/relationships/hyperlink" Target="https://m.edsoo.ru/f84448dc" TargetMode="External"/><Relationship Id="rId248" Type="http://schemas.openxmlformats.org/officeDocument/2006/relationships/hyperlink" Target="https://m.edsoo.ru/f843ae9a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906" TargetMode="External"/><Relationship Id="rId315" Type="http://schemas.openxmlformats.org/officeDocument/2006/relationships/hyperlink" Target="https://m.edsoo.ru/f84423d4" TargetMode="External"/><Relationship Id="rId54" Type="http://schemas.openxmlformats.org/officeDocument/2006/relationships/hyperlink" Target="https://m.edsoo.ru/f841f168" TargetMode="External"/><Relationship Id="rId96" Type="http://schemas.openxmlformats.org/officeDocument/2006/relationships/hyperlink" Target="https://m.edsoo.ru/f8430904" TargetMode="External"/><Relationship Id="rId161" Type="http://schemas.openxmlformats.org/officeDocument/2006/relationships/hyperlink" Target="https://m.edsoo.ru/f8434072" TargetMode="External"/><Relationship Id="rId217" Type="http://schemas.openxmlformats.org/officeDocument/2006/relationships/hyperlink" Target="https://m.edsoo.ru/f843698a" TargetMode="External"/><Relationship Id="rId259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f44" TargetMode="External"/><Relationship Id="rId270" Type="http://schemas.openxmlformats.org/officeDocument/2006/relationships/hyperlink" Target="https://m.edsoo.ru/f843d5a0" TargetMode="External"/><Relationship Id="rId65" Type="http://schemas.openxmlformats.org/officeDocument/2006/relationships/hyperlink" Target="https://m.edsoo.ru/f842009a" TargetMode="External"/><Relationship Id="rId130" Type="http://schemas.openxmlformats.org/officeDocument/2006/relationships/hyperlink" Target="https://m.edsoo.ru/f842d894" TargetMode="External"/><Relationship Id="rId172" Type="http://schemas.openxmlformats.org/officeDocument/2006/relationships/hyperlink" Target="https://m.edsoo.ru/f8434dd8" TargetMode="External"/><Relationship Id="rId228" Type="http://schemas.openxmlformats.org/officeDocument/2006/relationships/hyperlink" Target="https://m.edsoo.ru/f8439ff4" TargetMode="External"/><Relationship Id="rId281" Type="http://schemas.openxmlformats.org/officeDocument/2006/relationships/hyperlink" Target="https://m.edsoo.ru/f84422b2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938" TargetMode="External"/><Relationship Id="rId76" Type="http://schemas.openxmlformats.org/officeDocument/2006/relationships/hyperlink" Target="https://m.edsoo.ru/f842c110" TargetMode="External"/><Relationship Id="rId97" Type="http://schemas.openxmlformats.org/officeDocument/2006/relationships/hyperlink" Target="https://m.edsoo.ru/f84276d8" TargetMode="External"/><Relationship Id="rId120" Type="http://schemas.openxmlformats.org/officeDocument/2006/relationships/hyperlink" Target="https://m.edsoo.ru/f8428e2a" TargetMode="External"/><Relationship Id="rId141" Type="http://schemas.openxmlformats.org/officeDocument/2006/relationships/hyperlink" Target="https://m.edsoo.ru/f8430332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22a" TargetMode="External"/><Relationship Id="rId183" Type="http://schemas.openxmlformats.org/officeDocument/2006/relationships/hyperlink" Target="https://m.edsoo.ru/f8443a04" TargetMode="External"/><Relationship Id="rId218" Type="http://schemas.openxmlformats.org/officeDocument/2006/relationships/hyperlink" Target="https://m.edsoo.ru/f8436b10" TargetMode="External"/><Relationship Id="rId239" Type="http://schemas.openxmlformats.org/officeDocument/2006/relationships/hyperlink" Target="https://m.edsoo.ru/f843a95e" TargetMode="External"/><Relationship Id="rId250" Type="http://schemas.openxmlformats.org/officeDocument/2006/relationships/hyperlink" Target="https://m.edsoo.ru/f843b818" TargetMode="External"/><Relationship Id="rId271" Type="http://schemas.openxmlformats.org/officeDocument/2006/relationships/hyperlink" Target="https://m.edsoo.ru/f84351f2" TargetMode="External"/><Relationship Id="rId292" Type="http://schemas.openxmlformats.org/officeDocument/2006/relationships/hyperlink" Target="https://m.edsoo.ru/f844087c" TargetMode="External"/><Relationship Id="rId306" Type="http://schemas.openxmlformats.org/officeDocument/2006/relationships/hyperlink" Target="https://m.edsoo.ru/f844157e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4d3e" TargetMode="External"/><Relationship Id="rId66" Type="http://schemas.openxmlformats.org/officeDocument/2006/relationships/hyperlink" Target="https://m.edsoo.ru/f8423f9c" TargetMode="External"/><Relationship Id="rId87" Type="http://schemas.openxmlformats.org/officeDocument/2006/relationships/hyperlink" Target="https://m.edsoo.ru/f842dcb8" TargetMode="External"/><Relationship Id="rId110" Type="http://schemas.openxmlformats.org/officeDocument/2006/relationships/hyperlink" Target="https://m.edsoo.ru/f8429adc" TargetMode="External"/><Relationship Id="rId131" Type="http://schemas.openxmlformats.org/officeDocument/2006/relationships/hyperlink" Target="https://m.edsoo.ru/f842e974" TargetMode="External"/><Relationship Id="rId152" Type="http://schemas.openxmlformats.org/officeDocument/2006/relationships/hyperlink" Target="https://m.edsoo.ru/f84321b4" TargetMode="External"/><Relationship Id="rId173" Type="http://schemas.openxmlformats.org/officeDocument/2006/relationships/hyperlink" Target="https://m.edsoo.ru/f841ef10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bfc" TargetMode="External"/><Relationship Id="rId229" Type="http://schemas.openxmlformats.org/officeDocument/2006/relationships/hyperlink" Target="https://m.edsoo.ru/f8439e64" TargetMode="External"/><Relationship Id="rId240" Type="http://schemas.openxmlformats.org/officeDocument/2006/relationships/hyperlink" Target="https://m.edsoo.ru/f8437768" TargetMode="External"/><Relationship Id="rId261" Type="http://schemas.openxmlformats.org/officeDocument/2006/relationships/hyperlink" Target="https://m.edsoo.ru/f843f67a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50a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4f28" TargetMode="External"/><Relationship Id="rId282" Type="http://schemas.openxmlformats.org/officeDocument/2006/relationships/hyperlink" Target="https://m.edsoo.ru/f8442dd4" TargetMode="External"/><Relationship Id="rId317" Type="http://schemas.openxmlformats.org/officeDocument/2006/relationships/hyperlink" Target="https://m.edsoo.ru/f84364e4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7d36" TargetMode="External"/><Relationship Id="rId121" Type="http://schemas.openxmlformats.org/officeDocument/2006/relationships/hyperlink" Target="https://m.edsoo.ru/f842c32c" TargetMode="External"/><Relationship Id="rId142" Type="http://schemas.openxmlformats.org/officeDocument/2006/relationships/hyperlink" Target="https://m.edsoo.ru/f8430ff8" TargetMode="External"/><Relationship Id="rId163" Type="http://schemas.openxmlformats.org/officeDocument/2006/relationships/hyperlink" Target="https://m.edsoo.ru/f84343e2" TargetMode="External"/><Relationship Id="rId184" Type="http://schemas.openxmlformats.org/officeDocument/2006/relationships/hyperlink" Target="https://m.edsoo.ru/f8435af8" TargetMode="External"/><Relationship Id="rId219" Type="http://schemas.openxmlformats.org/officeDocument/2006/relationships/hyperlink" Target="https://m.edsoo.ru/f8436caa" TargetMode="External"/><Relationship Id="rId230" Type="http://schemas.openxmlformats.org/officeDocument/2006/relationships/hyperlink" Target="https://m.edsoo.ru/f84371d2" TargetMode="External"/><Relationship Id="rId251" Type="http://schemas.openxmlformats.org/officeDocument/2006/relationships/hyperlink" Target="https://m.edsoo.ru/f843812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52c0" TargetMode="External"/><Relationship Id="rId67" Type="http://schemas.openxmlformats.org/officeDocument/2006/relationships/hyperlink" Target="https://m.edsoo.ru/f84202ac" TargetMode="External"/><Relationship Id="rId272" Type="http://schemas.openxmlformats.org/officeDocument/2006/relationships/hyperlink" Target="https://m.edsoo.ru/f843d6f4" TargetMode="External"/><Relationship Id="rId293" Type="http://schemas.openxmlformats.org/officeDocument/2006/relationships/hyperlink" Target="https://m.edsoo.ru/f8440a2a" TargetMode="External"/><Relationship Id="rId307" Type="http://schemas.openxmlformats.org/officeDocument/2006/relationships/hyperlink" Target="https://m.edsoo.ru/f8436e12" TargetMode="External"/><Relationship Id="rId88" Type="http://schemas.openxmlformats.org/officeDocument/2006/relationships/hyperlink" Target="https://m.edsoo.ru/f842df92" TargetMode="External"/><Relationship Id="rId111" Type="http://schemas.openxmlformats.org/officeDocument/2006/relationships/hyperlink" Target="https://m.edsoo.ru/f842900a" TargetMode="External"/><Relationship Id="rId132" Type="http://schemas.openxmlformats.org/officeDocument/2006/relationships/hyperlink" Target="https://m.edsoo.ru/f842e758" TargetMode="External"/><Relationship Id="rId153" Type="http://schemas.openxmlformats.org/officeDocument/2006/relationships/hyperlink" Target="https://m.edsoo.ru/f8431fd4" TargetMode="External"/><Relationship Id="rId174" Type="http://schemas.openxmlformats.org/officeDocument/2006/relationships/hyperlink" Target="https://m.edsoo.ru/f8434f36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f3a" TargetMode="External"/><Relationship Id="rId220" Type="http://schemas.openxmlformats.org/officeDocument/2006/relationships/hyperlink" Target="https://m.edsoo.ru/f8436ffc" TargetMode="External"/><Relationship Id="rId241" Type="http://schemas.openxmlformats.org/officeDocument/2006/relationships/hyperlink" Target="https://m.edsoo.ru/f8437c7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1f35c" TargetMode="External"/><Relationship Id="rId262" Type="http://schemas.openxmlformats.org/officeDocument/2006/relationships/hyperlink" Target="https://m.edsoo.ru/f8438276" TargetMode="External"/><Relationship Id="rId283" Type="http://schemas.openxmlformats.org/officeDocument/2006/relationships/hyperlink" Target="https://m.edsoo.ru/f844168c" TargetMode="External"/><Relationship Id="rId318" Type="http://schemas.openxmlformats.org/officeDocument/2006/relationships/hyperlink" Target="https://m.edsoo.ru/fa251adc" TargetMode="External"/><Relationship Id="rId78" Type="http://schemas.openxmlformats.org/officeDocument/2006/relationships/hyperlink" Target="https://m.edsoo.ru/f842163e" TargetMode="External"/><Relationship Id="rId99" Type="http://schemas.openxmlformats.org/officeDocument/2006/relationships/hyperlink" Target="https://m.edsoo.ru/f842730e" TargetMode="External"/><Relationship Id="rId101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53e" TargetMode="External"/><Relationship Id="rId143" Type="http://schemas.openxmlformats.org/officeDocument/2006/relationships/hyperlink" Target="https://m.edsoo.ru/f84311d8" TargetMode="External"/><Relationship Id="rId164" Type="http://schemas.openxmlformats.org/officeDocument/2006/relationships/hyperlink" Target="https://m.edsoo.ru/f8434784" TargetMode="External"/><Relationship Id="rId185" Type="http://schemas.openxmlformats.org/officeDocument/2006/relationships/hyperlink" Target="https://m.edsoo.ru/f8435af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3f4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344" TargetMode="External"/><Relationship Id="rId252" Type="http://schemas.openxmlformats.org/officeDocument/2006/relationships/hyperlink" Target="https://m.edsoo.ru/f843bac0" TargetMode="External"/><Relationship Id="rId273" Type="http://schemas.openxmlformats.org/officeDocument/2006/relationships/hyperlink" Target="https://m.edsoo.ru/f843d866" TargetMode="External"/><Relationship Id="rId294" Type="http://schemas.openxmlformats.org/officeDocument/2006/relationships/hyperlink" Target="https://m.edsoo.ru/f84412f4" TargetMode="External"/><Relationship Id="rId308" Type="http://schemas.openxmlformats.org/officeDocument/2006/relationships/hyperlink" Target="https://m.edsoo.ru/f8439306" TargetMode="External"/><Relationship Id="rId47" Type="http://schemas.openxmlformats.org/officeDocument/2006/relationships/hyperlink" Target="https://m.edsoo.ru/f8426be8" TargetMode="External"/><Relationship Id="rId68" Type="http://schemas.openxmlformats.org/officeDocument/2006/relationships/hyperlink" Target="https://m.edsoo.ru/f8420644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086" TargetMode="External"/><Relationship Id="rId133" Type="http://schemas.openxmlformats.org/officeDocument/2006/relationships/hyperlink" Target="https://m.edsoo.ru/f842eb5e" TargetMode="External"/><Relationship Id="rId154" Type="http://schemas.openxmlformats.org/officeDocument/2006/relationships/hyperlink" Target="https://m.edsoo.ru/f8432768" TargetMode="External"/><Relationship Id="rId175" Type="http://schemas.openxmlformats.org/officeDocument/2006/relationships/hyperlink" Target="https://m.edsoo.ru/f843565c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582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5a70" TargetMode="External"/><Relationship Id="rId242" Type="http://schemas.openxmlformats.org/officeDocument/2006/relationships/hyperlink" Target="https://m.edsoo.ru/f843ac10" TargetMode="External"/><Relationship Id="rId263" Type="http://schemas.openxmlformats.org/officeDocument/2006/relationships/hyperlink" Target="https://m.edsoo.ru/f843617e" TargetMode="External"/><Relationship Id="rId284" Type="http://schemas.openxmlformats.org/officeDocument/2006/relationships/hyperlink" Target="https://m.edsoo.ru/f843f7c4" TargetMode="External"/><Relationship Id="rId319" Type="http://schemas.openxmlformats.org/officeDocument/2006/relationships/hyperlink" Target="https://m.edsoo.ru/fa251d48" TargetMode="External"/><Relationship Id="rId37" Type="http://schemas.openxmlformats.org/officeDocument/2006/relationships/hyperlink" Target="https://m.edsoo.ru/f84239ca" TargetMode="External"/><Relationship Id="rId58" Type="http://schemas.openxmlformats.org/officeDocument/2006/relationships/hyperlink" Target="https://m.edsoo.ru/f841f708" TargetMode="External"/><Relationship Id="rId79" Type="http://schemas.openxmlformats.org/officeDocument/2006/relationships/hyperlink" Target="https://m.edsoo.ru/f84219d6" TargetMode="External"/><Relationship Id="rId102" Type="http://schemas.openxmlformats.org/officeDocument/2006/relationships/hyperlink" Target="https://m.edsoo.ru/f84228ae" TargetMode="External"/><Relationship Id="rId123" Type="http://schemas.openxmlformats.org/officeDocument/2006/relationships/hyperlink" Target="https://m.edsoo.ru/f842c958" TargetMode="External"/><Relationship Id="rId144" Type="http://schemas.openxmlformats.org/officeDocument/2006/relationships/hyperlink" Target="https://m.edsoo.ru/f84313a4" TargetMode="External"/><Relationship Id="rId90" Type="http://schemas.openxmlformats.org/officeDocument/2006/relationships/hyperlink" Target="https://m.edsoo.ru/f842a6b2" TargetMode="External"/><Relationship Id="rId165" Type="http://schemas.openxmlformats.org/officeDocument/2006/relationships/hyperlink" Target="https://m.edsoo.ru/f8433cda" TargetMode="External"/><Relationship Id="rId186" Type="http://schemas.openxmlformats.org/officeDocument/2006/relationships/hyperlink" Target="https://m.edsoo.ru/f8435c42" TargetMode="External"/><Relationship Id="rId211" Type="http://schemas.openxmlformats.org/officeDocument/2006/relationships/hyperlink" Target="https://m.edsoo.ru/f84456e2" TargetMode="External"/><Relationship Id="rId232" Type="http://schemas.openxmlformats.org/officeDocument/2006/relationships/hyperlink" Target="https://m.edsoo.ru/f84374ac" TargetMode="External"/><Relationship Id="rId253" Type="http://schemas.openxmlformats.org/officeDocument/2006/relationships/hyperlink" Target="https://m.edsoo.ru/f843bc28" TargetMode="External"/><Relationship Id="rId274" Type="http://schemas.openxmlformats.org/officeDocument/2006/relationships/hyperlink" Target="https://m.edsoo.ru/f843dce4" TargetMode="External"/><Relationship Id="rId295" Type="http://schemas.openxmlformats.org/officeDocument/2006/relationships/hyperlink" Target="https://m.edsoo.ru/f843fb98" TargetMode="External"/><Relationship Id="rId309" Type="http://schemas.openxmlformats.org/officeDocument/2006/relationships/hyperlink" Target="https://m.edsoo.ru/f84418c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dd2" TargetMode="External"/><Relationship Id="rId69" Type="http://schemas.openxmlformats.org/officeDocument/2006/relationships/hyperlink" Target="https://m.edsoo.ru/f8420842" TargetMode="External"/><Relationship Id="rId113" Type="http://schemas.openxmlformats.org/officeDocument/2006/relationships/hyperlink" Target="https://m.edsoo.ru/f842a23e" TargetMode="External"/><Relationship Id="rId134" Type="http://schemas.openxmlformats.org/officeDocument/2006/relationships/hyperlink" Target="https://m.edsoo.ru/f842f036" TargetMode="External"/><Relationship Id="rId320" Type="http://schemas.openxmlformats.org/officeDocument/2006/relationships/fontTable" Target="fontTable.xml"/><Relationship Id="rId80" Type="http://schemas.openxmlformats.org/officeDocument/2006/relationships/hyperlink" Target="https://m.edsoo.ru/f84222d2" TargetMode="External"/><Relationship Id="rId155" Type="http://schemas.openxmlformats.org/officeDocument/2006/relationships/hyperlink" Target="https://m.edsoo.ru/f8432a1a" TargetMode="External"/><Relationship Id="rId176" Type="http://schemas.openxmlformats.org/officeDocument/2006/relationships/hyperlink" Target="https://m.edsoo.ru/f843565c" TargetMode="External"/><Relationship Id="rId197" Type="http://schemas.openxmlformats.org/officeDocument/2006/relationships/hyperlink" Target="https://m.edsoo.ru/f8427ef8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78da" TargetMode="External"/><Relationship Id="rId243" Type="http://schemas.openxmlformats.org/officeDocument/2006/relationships/hyperlink" Target="https://m.edsoo.ru/f843aabc" TargetMode="External"/><Relationship Id="rId264" Type="http://schemas.openxmlformats.org/officeDocument/2006/relationships/hyperlink" Target="https://m.edsoo.ru/f843508a" TargetMode="External"/><Relationship Id="rId285" Type="http://schemas.openxmlformats.org/officeDocument/2006/relationships/hyperlink" Target="https://m.edsoo.ru/f843f90e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3157a" TargetMode="External"/><Relationship Id="rId103" Type="http://schemas.openxmlformats.org/officeDocument/2006/relationships/hyperlink" Target="https://m.edsoo.ru/f8428aec" TargetMode="External"/><Relationship Id="rId124" Type="http://schemas.openxmlformats.org/officeDocument/2006/relationships/hyperlink" Target="https://m.edsoo.ru/f842cb2e" TargetMode="External"/><Relationship Id="rId310" Type="http://schemas.openxmlformats.org/officeDocument/2006/relationships/hyperlink" Target="https://m.edsoo.ru/f843d9e2" TargetMode="External"/><Relationship Id="rId70" Type="http://schemas.openxmlformats.org/officeDocument/2006/relationships/hyperlink" Target="https://m.edsoo.ru/f84209d2" TargetMode="External"/><Relationship Id="rId91" Type="http://schemas.openxmlformats.org/officeDocument/2006/relationships/hyperlink" Target="https://m.edsoo.ru/f8421c24" TargetMode="External"/><Relationship Id="rId145" Type="http://schemas.openxmlformats.org/officeDocument/2006/relationships/hyperlink" Target="https://m.edsoo.ru/f8431746" TargetMode="External"/><Relationship Id="rId166" Type="http://schemas.openxmlformats.org/officeDocument/2006/relationships/hyperlink" Target="https://m.edsoo.ru/f8433924" TargetMode="External"/><Relationship Id="rId187" Type="http://schemas.openxmlformats.org/officeDocument/2006/relationships/hyperlink" Target="https://m.edsoo.ru/f84359a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91a8" TargetMode="External"/><Relationship Id="rId233" Type="http://schemas.openxmlformats.org/officeDocument/2006/relationships/hyperlink" Target="https://m.edsoo.ru/f843a800" TargetMode="External"/><Relationship Id="rId254" Type="http://schemas.openxmlformats.org/officeDocument/2006/relationships/hyperlink" Target="https://m.edsoo.ru/f843966c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152" TargetMode="External"/><Relationship Id="rId275" Type="http://schemas.openxmlformats.org/officeDocument/2006/relationships/hyperlink" Target="https://m.edsoo.ru/f843f210" TargetMode="External"/><Relationship Id="rId296" Type="http://schemas.openxmlformats.org/officeDocument/2006/relationships/hyperlink" Target="https://m.edsoo.ru/f843fcd8" TargetMode="External"/><Relationship Id="rId300" Type="http://schemas.openxmlformats.org/officeDocument/2006/relationships/hyperlink" Target="https://m.edsoo.ru/f844179a" TargetMode="External"/><Relationship Id="rId60" Type="http://schemas.openxmlformats.org/officeDocument/2006/relationships/hyperlink" Target="https://m.edsoo.ru/f844369e" TargetMode="External"/><Relationship Id="rId81" Type="http://schemas.openxmlformats.org/officeDocument/2006/relationships/hyperlink" Target="https://m.edsoo.ru/f84300e4" TargetMode="External"/><Relationship Id="rId135" Type="http://schemas.openxmlformats.org/officeDocument/2006/relationships/hyperlink" Target="https://m.edsoo.ru/f842edb6" TargetMode="External"/><Relationship Id="rId156" Type="http://schemas.openxmlformats.org/officeDocument/2006/relationships/hyperlink" Target="https://m.edsoo.ru/f8432d80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2809c" TargetMode="External"/><Relationship Id="rId321" Type="http://schemas.openxmlformats.org/officeDocument/2006/relationships/theme" Target="theme/theme1.xml"/><Relationship Id="rId202" Type="http://schemas.openxmlformats.org/officeDocument/2006/relationships/hyperlink" Target="https://m.edsoo.ru/f84391a8" TargetMode="External"/><Relationship Id="rId223" Type="http://schemas.openxmlformats.org/officeDocument/2006/relationships/hyperlink" Target="https://m.edsoo.ru/f84383ca" TargetMode="External"/><Relationship Id="rId244" Type="http://schemas.openxmlformats.org/officeDocument/2006/relationships/hyperlink" Target="https://m.edsoo.ru/f843a15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826" TargetMode="External"/><Relationship Id="rId265" Type="http://schemas.openxmlformats.org/officeDocument/2006/relationships/hyperlink" Target="https://m.edsoo.ru/f843cc40" TargetMode="External"/><Relationship Id="rId286" Type="http://schemas.openxmlformats.org/officeDocument/2006/relationships/hyperlink" Target="https://m.edsoo.ru/f843fa44" TargetMode="Externa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c750" TargetMode="External"/><Relationship Id="rId125" Type="http://schemas.openxmlformats.org/officeDocument/2006/relationships/hyperlink" Target="https://m.edsoo.ru/f842d240" TargetMode="External"/><Relationship Id="rId146" Type="http://schemas.openxmlformats.org/officeDocument/2006/relationships/hyperlink" Target="https://m.edsoo.ru/f843191c" TargetMode="External"/><Relationship Id="rId167" Type="http://schemas.openxmlformats.org/officeDocument/2006/relationships/hyperlink" Target="https://m.edsoo.ru/f8433af0" TargetMode="External"/><Relationship Id="rId188" Type="http://schemas.openxmlformats.org/officeDocument/2006/relationships/hyperlink" Target="https://m.edsoo.ru/fa251244" TargetMode="External"/><Relationship Id="rId311" Type="http://schemas.openxmlformats.org/officeDocument/2006/relationships/hyperlink" Target="https://m.edsoo.ru/f84424ec" TargetMode="External"/><Relationship Id="rId71" Type="http://schemas.openxmlformats.org/officeDocument/2006/relationships/hyperlink" Target="https://m.edsoo.ru/f8423272" TargetMode="External"/><Relationship Id="rId92" Type="http://schemas.openxmlformats.org/officeDocument/2006/relationships/hyperlink" Target="https://m.edsoo.ru/f842b42c" TargetMode="External"/><Relationship Id="rId213" Type="http://schemas.openxmlformats.org/officeDocument/2006/relationships/hyperlink" Target="https://m.edsoo.ru/f843876c" TargetMode="External"/><Relationship Id="rId234" Type="http://schemas.openxmlformats.org/officeDocument/2006/relationships/hyperlink" Target="https://m.edsoo.ru/f84371d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c984" TargetMode="External"/><Relationship Id="rId276" Type="http://schemas.openxmlformats.org/officeDocument/2006/relationships/hyperlink" Target="https://m.edsoo.ru/f84419e8" TargetMode="External"/><Relationship Id="rId297" Type="http://schemas.openxmlformats.org/officeDocument/2006/relationships/hyperlink" Target="https://m.edsoo.ru/f84400ac" TargetMode="External"/><Relationship Id="rId40" Type="http://schemas.openxmlformats.org/officeDocument/2006/relationships/hyperlink" Target="https://m.edsoo.ru/f8428268" TargetMode="External"/><Relationship Id="rId115" Type="http://schemas.openxmlformats.org/officeDocument/2006/relationships/hyperlink" Target="https://m.edsoo.ru/f842b878" TargetMode="External"/><Relationship Id="rId136" Type="http://schemas.openxmlformats.org/officeDocument/2006/relationships/hyperlink" Target="https://m.edsoo.ru/f842f3a6" TargetMode="External"/><Relationship Id="rId157" Type="http://schemas.openxmlformats.org/officeDocument/2006/relationships/hyperlink" Target="https://m.edsoo.ru/f843303c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2078" TargetMode="External"/><Relationship Id="rId61" Type="http://schemas.openxmlformats.org/officeDocument/2006/relationships/hyperlink" Target="https://m.edsoo.ru/f84437ca" TargetMode="External"/><Relationship Id="rId82" Type="http://schemas.openxmlformats.org/officeDocument/2006/relationships/hyperlink" Target="https://m.edsoo.ru/f84220ca" TargetMode="External"/><Relationship Id="rId199" Type="http://schemas.openxmlformats.org/officeDocument/2006/relationships/hyperlink" Target="https://m.edsoo.ru/f8439018" TargetMode="External"/><Relationship Id="rId203" Type="http://schemas.openxmlformats.org/officeDocument/2006/relationships/hyperlink" Target="https://m.edsoo.ru/f844436e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04a" TargetMode="External"/><Relationship Id="rId245" Type="http://schemas.openxmlformats.org/officeDocument/2006/relationships/hyperlink" Target="https://m.edsoo.ru/f843760a" TargetMode="External"/><Relationship Id="rId266" Type="http://schemas.openxmlformats.org/officeDocument/2006/relationships/hyperlink" Target="https://m.edsoo.ru/f843cda8" TargetMode="External"/><Relationship Id="rId287" Type="http://schemas.openxmlformats.org/officeDocument/2006/relationships/hyperlink" Target="https://m.edsoo.ru/f84402f0" TargetMode="External"/><Relationship Id="rId30" Type="http://schemas.openxmlformats.org/officeDocument/2006/relationships/hyperlink" Target="https://m.edsoo.ru/f841ebc8" TargetMode="External"/><Relationship Id="rId105" Type="http://schemas.openxmlformats.org/officeDocument/2006/relationships/hyperlink" Target="https://m.edsoo.ru/f84296c2" TargetMode="External"/><Relationship Id="rId126" Type="http://schemas.openxmlformats.org/officeDocument/2006/relationships/hyperlink" Target="https://m.edsoo.ru/f842d47a" TargetMode="External"/><Relationship Id="rId147" Type="http://schemas.openxmlformats.org/officeDocument/2006/relationships/hyperlink" Target="https://m.edsoo.ru/f8431d40" TargetMode="External"/><Relationship Id="rId168" Type="http://schemas.openxmlformats.org/officeDocument/2006/relationships/hyperlink" Target="https://m.edsoo.ru/f8434c84" TargetMode="External"/><Relationship Id="rId312" Type="http://schemas.openxmlformats.org/officeDocument/2006/relationships/hyperlink" Target="https://m.edsoo.ru/fa251c12" TargetMode="External"/><Relationship Id="rId51" Type="http://schemas.openxmlformats.org/officeDocument/2006/relationships/hyperlink" Target="https://m.edsoo.ru/f8422ac0" TargetMode="External"/><Relationship Id="rId72" Type="http://schemas.openxmlformats.org/officeDocument/2006/relationships/hyperlink" Target="https://m.edsoo.ru/f84234ca" TargetMode="External"/><Relationship Id="rId93" Type="http://schemas.openxmlformats.org/officeDocument/2006/relationships/hyperlink" Target="https://m.edsoo.ru/f842b648" TargetMode="External"/><Relationship Id="rId189" Type="http://schemas.openxmlformats.org/officeDocument/2006/relationships/hyperlink" Target="https://m.edsoo.ru/f84360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656" TargetMode="External"/><Relationship Id="rId235" Type="http://schemas.openxmlformats.org/officeDocument/2006/relationships/hyperlink" Target="https://m.edsoo.ru/f8437344" TargetMode="External"/><Relationship Id="rId256" Type="http://schemas.openxmlformats.org/officeDocument/2006/relationships/hyperlink" Target="https://m.edsoo.ru/f843c7c2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db72" TargetMode="External"/><Relationship Id="rId116" Type="http://schemas.openxmlformats.org/officeDocument/2006/relationships/hyperlink" Target="https://m.edsoo.ru/f8430904" TargetMode="External"/><Relationship Id="rId137" Type="http://schemas.openxmlformats.org/officeDocument/2006/relationships/hyperlink" Target="https://m.edsoo.ru/f842fbda" TargetMode="External"/><Relationship Id="rId158" Type="http://schemas.openxmlformats.org/officeDocument/2006/relationships/hyperlink" Target="https://m.edsoo.ru/f8433500" TargetMode="External"/><Relationship Id="rId302" Type="http://schemas.openxmlformats.org/officeDocument/2006/relationships/hyperlink" Target="https://m.edsoo.ru/f8442cb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682" TargetMode="External"/><Relationship Id="rId62" Type="http://schemas.openxmlformats.org/officeDocument/2006/relationships/hyperlink" Target="https://m.edsoo.ru/f8421468" TargetMode="External"/><Relationship Id="rId83" Type="http://schemas.openxmlformats.org/officeDocument/2006/relationships/hyperlink" Target="https://m.edsoo.ru/f8426238" TargetMode="External"/><Relationship Id="rId179" Type="http://schemas.openxmlformats.org/officeDocument/2006/relationships/hyperlink" Target="https://m.edsoo.ru/f843585a" TargetMode="External"/><Relationship Id="rId190" Type="http://schemas.openxmlformats.org/officeDocument/2006/relationships/hyperlink" Target="https://m.edsoo.ru/fa2513de" TargetMode="External"/><Relationship Id="rId204" Type="http://schemas.openxmlformats.org/officeDocument/2006/relationships/hyperlink" Target="https://m.edsoo.ru/f84445f8" TargetMode="External"/><Relationship Id="rId225" Type="http://schemas.openxmlformats.org/officeDocument/2006/relationships/hyperlink" Target="https://m.edsoo.ru/f8443180" TargetMode="External"/><Relationship Id="rId246" Type="http://schemas.openxmlformats.org/officeDocument/2006/relationships/hyperlink" Target="https://m.edsoo.ru/f84401e2" TargetMode="External"/><Relationship Id="rId267" Type="http://schemas.openxmlformats.org/officeDocument/2006/relationships/hyperlink" Target="https://m.edsoo.ru/f843cefc" TargetMode="External"/><Relationship Id="rId288" Type="http://schemas.openxmlformats.org/officeDocument/2006/relationships/hyperlink" Target="https://m.edsoo.ru/f8440408" TargetMode="External"/><Relationship Id="rId106" Type="http://schemas.openxmlformats.org/officeDocument/2006/relationships/hyperlink" Target="https://m.edsoo.ru/f8429ec4" TargetMode="External"/><Relationship Id="rId127" Type="http://schemas.openxmlformats.org/officeDocument/2006/relationships/hyperlink" Target="https://m.edsoo.ru/f842e38e" TargetMode="External"/><Relationship Id="rId313" Type="http://schemas.openxmlformats.org/officeDocument/2006/relationships/hyperlink" Target="https://m.edsoo.ru/fa25195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8ae" TargetMode="External"/><Relationship Id="rId52" Type="http://schemas.openxmlformats.org/officeDocument/2006/relationships/hyperlink" Target="https://m.edsoo.ru/f844436e" TargetMode="External"/><Relationship Id="rId73" Type="http://schemas.openxmlformats.org/officeDocument/2006/relationships/hyperlink" Target="https://m.edsoo.ru/f8421800" TargetMode="External"/><Relationship Id="rId94" Type="http://schemas.openxmlformats.org/officeDocument/2006/relationships/hyperlink" Target="https://m.edsoo.ru/f8423f9c" TargetMode="External"/><Relationship Id="rId148" Type="http://schemas.openxmlformats.org/officeDocument/2006/relationships/hyperlink" Target="https://m.edsoo.ru/f8431b06" TargetMode="External"/><Relationship Id="rId169" Type="http://schemas.openxmlformats.org/officeDocument/2006/relationships/hyperlink" Target="https://m.edsoo.ru/f8423b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617e" TargetMode="External"/><Relationship Id="rId215" Type="http://schemas.openxmlformats.org/officeDocument/2006/relationships/hyperlink" Target="https://m.edsoo.ru/f8436818" TargetMode="External"/><Relationship Id="rId236" Type="http://schemas.openxmlformats.org/officeDocument/2006/relationships/hyperlink" Target="https://m.edsoo.ru/f84374ac" TargetMode="External"/><Relationship Id="rId257" Type="http://schemas.openxmlformats.org/officeDocument/2006/relationships/hyperlink" Target="https://m.edsoo.ru/f843b67e" TargetMode="External"/><Relationship Id="rId278" Type="http://schemas.openxmlformats.org/officeDocument/2006/relationships/hyperlink" Target="https://m.edsoo.ru/f8441d08" TargetMode="External"/><Relationship Id="rId303" Type="http://schemas.openxmlformats.org/officeDocument/2006/relationships/hyperlink" Target="https://m.edsoo.ru/fa25110e" TargetMode="External"/><Relationship Id="rId42" Type="http://schemas.openxmlformats.org/officeDocument/2006/relationships/hyperlink" Target="https://m.edsoo.ru/f8423d3a" TargetMode="External"/><Relationship Id="rId84" Type="http://schemas.openxmlformats.org/officeDocument/2006/relationships/hyperlink" Target="https://m.edsoo.ru/f8421e54" TargetMode="External"/><Relationship Id="rId138" Type="http://schemas.openxmlformats.org/officeDocument/2006/relationships/hyperlink" Target="https://m.edsoo.ru/f842f6f8" TargetMode="External"/><Relationship Id="rId191" Type="http://schemas.openxmlformats.org/officeDocument/2006/relationships/hyperlink" Target="https://m.edsoo.ru/f84359a4" TargetMode="External"/><Relationship Id="rId205" Type="http://schemas.openxmlformats.org/officeDocument/2006/relationships/hyperlink" Target="https://m.edsoo.ru/f84444d6" TargetMode="External"/><Relationship Id="rId247" Type="http://schemas.openxmlformats.org/officeDocument/2006/relationships/hyperlink" Target="https://m.edsoo.ru/f843ad5a" TargetMode="External"/><Relationship Id="rId107" Type="http://schemas.openxmlformats.org/officeDocument/2006/relationships/hyperlink" Target="https://m.edsoo.ru/f84291f4" TargetMode="External"/><Relationship Id="rId289" Type="http://schemas.openxmlformats.org/officeDocument/2006/relationships/hyperlink" Target="https://m.edsoo.ru/f844052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44bfc" TargetMode="External"/><Relationship Id="rId149" Type="http://schemas.openxmlformats.org/officeDocument/2006/relationships/hyperlink" Target="https://m.edsoo.ru/f843233a" TargetMode="External"/><Relationship Id="rId314" Type="http://schemas.openxmlformats.org/officeDocument/2006/relationships/hyperlink" Target="https://m.edsoo.ru/f8442a6e" TargetMode="External"/><Relationship Id="rId95" Type="http://schemas.openxmlformats.org/officeDocument/2006/relationships/hyperlink" Target="https://m.edsoo.ru/f8424190" TargetMode="External"/><Relationship Id="rId160" Type="http://schemas.openxmlformats.org/officeDocument/2006/relationships/hyperlink" Target="https://m.edsoo.ru/f8433e88" TargetMode="External"/><Relationship Id="rId216" Type="http://schemas.openxmlformats.org/officeDocument/2006/relationships/hyperlink" Target="https://m.edsoo.ru/f84274ee" TargetMode="External"/><Relationship Id="rId258" Type="http://schemas.openxmlformats.org/officeDocument/2006/relationships/hyperlink" Target="https://m.edsoo.ru/f843caec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1fe24" TargetMode="External"/><Relationship Id="rId118" Type="http://schemas.openxmlformats.org/officeDocument/2006/relationships/hyperlink" Target="https://m.edsoo.ru/f842bd28" TargetMode="External"/><Relationship Id="rId171" Type="http://schemas.openxmlformats.org/officeDocument/2006/relationships/hyperlink" Target="https://m.edsoo.ru/f8425ea0" TargetMode="External"/><Relationship Id="rId227" Type="http://schemas.openxmlformats.org/officeDocument/2006/relationships/hyperlink" Target="https://m.edsoo.ru/f8439a86" TargetMode="External"/><Relationship Id="rId269" Type="http://schemas.openxmlformats.org/officeDocument/2006/relationships/hyperlink" Target="https://m.edsoo.ru/f843d424" TargetMode="External"/><Relationship Id="rId33" Type="http://schemas.openxmlformats.org/officeDocument/2006/relationships/hyperlink" Target="https://m.edsoo.ru/f8422d40" TargetMode="External"/><Relationship Id="rId129" Type="http://schemas.openxmlformats.org/officeDocument/2006/relationships/hyperlink" Target="https://m.edsoo.ru/f842e56e" TargetMode="External"/><Relationship Id="rId280" Type="http://schemas.openxmlformats.org/officeDocument/2006/relationships/hyperlink" Target="https://m.edsoo.ru/f84354ea" TargetMode="External"/><Relationship Id="rId75" Type="http://schemas.openxmlformats.org/officeDocument/2006/relationships/hyperlink" Target="https://m.edsoo.ru/f8426080" TargetMode="External"/><Relationship Id="rId140" Type="http://schemas.openxmlformats.org/officeDocument/2006/relationships/hyperlink" Target="https://m.edsoo.ru/f842fea0" TargetMode="External"/><Relationship Id="rId182" Type="http://schemas.openxmlformats.org/officeDocument/2006/relationships/hyperlink" Target="https://m.edsoo.ru/f844358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843a67a" TargetMode="External"/><Relationship Id="rId291" Type="http://schemas.openxmlformats.org/officeDocument/2006/relationships/hyperlink" Target="https://m.edsoo.ru/f8440732" TargetMode="External"/><Relationship Id="rId305" Type="http://schemas.openxmlformats.org/officeDocument/2006/relationships/hyperlink" Target="https://m.edsoo.ru/f8442b90" TargetMode="External"/><Relationship Id="rId44" Type="http://schemas.openxmlformats.org/officeDocument/2006/relationships/hyperlink" Target="https://m.edsoo.ru/f8424a96" TargetMode="External"/><Relationship Id="rId86" Type="http://schemas.openxmlformats.org/officeDocument/2006/relationships/hyperlink" Target="https://m.edsoo.ru/f842da88" TargetMode="External"/><Relationship Id="rId151" Type="http://schemas.openxmlformats.org/officeDocument/2006/relationships/hyperlink" Target="https://m.edsoo.ru/f843260a" TargetMode="External"/><Relationship Id="rId193" Type="http://schemas.openxmlformats.org/officeDocument/2006/relationships/hyperlink" Target="https://m.edsoo.ru/fa251244" TargetMode="External"/><Relationship Id="rId207" Type="http://schemas.openxmlformats.org/officeDocument/2006/relationships/hyperlink" Target="https://m.edsoo.ru/f8444ada" TargetMode="External"/><Relationship Id="rId249" Type="http://schemas.openxmlformats.org/officeDocument/2006/relationships/hyperlink" Target="https://m.edsoo.ru/f843afd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cd0" TargetMode="External"/><Relationship Id="rId260" Type="http://schemas.openxmlformats.org/officeDocument/2006/relationships/hyperlink" Target="https://m.edsoo.ru/f843c42a" TargetMode="External"/><Relationship Id="rId316" Type="http://schemas.openxmlformats.org/officeDocument/2006/relationships/hyperlink" Target="https://m.edsoo.ru/f843639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19855</Words>
  <Characters>113178</Characters>
  <Application>Microsoft Office Word</Application>
  <DocSecurity>0</DocSecurity>
  <Lines>943</Lines>
  <Paragraphs>265</Paragraphs>
  <ScaleCrop>false</ScaleCrop>
  <Company/>
  <LinksUpToDate>false</LinksUpToDate>
  <CharactersWithSpaces>132768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5</cp:revision>
  <dcterms:created xsi:type="dcterms:W3CDTF">2025-08-25T09:04:00Z</dcterms:created>
  <dcterms:modified xsi:type="dcterms:W3CDTF">2025-12-06T12:07:00Z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AA9678977DA747E1964DA2BCAED2EF51_12</vt:lpwstr>
  </property>
</Properties>
</file>